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2287FE" w14:textId="77777777" w:rsidR="0042081A" w:rsidRDefault="0042081A" w:rsidP="00CD6A43">
      <w:pPr>
        <w:pStyle w:val="Heading3"/>
        <w:rPr>
          <w:rStyle w:val="Strong"/>
          <w:rFonts w:ascii="Times New Roman" w:eastAsia="Times New Roman" w:hAnsi="Times New Roman" w:cs="Times New Roman"/>
          <w:b/>
          <w:bCs/>
          <w:color w:val="000000"/>
        </w:rPr>
      </w:pPr>
    </w:p>
    <w:p w14:paraId="49C7F9E8" w14:textId="77777777" w:rsidR="0042081A" w:rsidRDefault="0042081A" w:rsidP="00CD6A43">
      <w:pPr>
        <w:pStyle w:val="Heading3"/>
        <w:rPr>
          <w:rStyle w:val="Strong"/>
          <w:rFonts w:ascii="Times New Roman" w:eastAsia="Times New Roman" w:hAnsi="Times New Roman" w:cs="Times New Roman"/>
          <w:b/>
          <w:bCs/>
          <w:color w:val="000000"/>
        </w:rPr>
      </w:pPr>
    </w:p>
    <w:p w14:paraId="17CB22EF" w14:textId="77777777" w:rsidR="0042081A" w:rsidRDefault="0042081A" w:rsidP="00CD6A43">
      <w:pPr>
        <w:pStyle w:val="Heading3"/>
        <w:rPr>
          <w:rStyle w:val="Strong"/>
          <w:rFonts w:ascii="Times New Roman" w:eastAsia="Times New Roman" w:hAnsi="Times New Roman" w:cs="Times New Roman"/>
          <w:b/>
          <w:bCs/>
          <w:color w:val="000000"/>
        </w:rPr>
      </w:pPr>
    </w:p>
    <w:p w14:paraId="6707E2A5" w14:textId="77777777" w:rsidR="0042081A" w:rsidRDefault="0042081A" w:rsidP="00CD6A43">
      <w:pPr>
        <w:pStyle w:val="Heading3"/>
        <w:rPr>
          <w:rStyle w:val="Strong"/>
          <w:rFonts w:ascii="Times New Roman" w:eastAsia="Times New Roman" w:hAnsi="Times New Roman" w:cs="Times New Roman"/>
          <w:b/>
          <w:bCs/>
          <w:color w:val="000000"/>
        </w:rPr>
      </w:pPr>
    </w:p>
    <w:p w14:paraId="348EBA25" w14:textId="77777777" w:rsidR="0042081A" w:rsidRDefault="0042081A" w:rsidP="00CD6A43">
      <w:pPr>
        <w:pStyle w:val="Heading3"/>
        <w:rPr>
          <w:rStyle w:val="Strong"/>
          <w:rFonts w:ascii="Times New Roman" w:eastAsia="Times New Roman" w:hAnsi="Times New Roman" w:cs="Times New Roman"/>
          <w:b/>
          <w:bCs/>
          <w:color w:val="000000"/>
        </w:rPr>
      </w:pPr>
    </w:p>
    <w:p w14:paraId="6287EDFD" w14:textId="77777777" w:rsidR="0042081A" w:rsidRDefault="0042081A" w:rsidP="00CD6A43">
      <w:pPr>
        <w:pStyle w:val="Heading3"/>
        <w:rPr>
          <w:rStyle w:val="Strong"/>
          <w:rFonts w:ascii="Times New Roman" w:eastAsia="Times New Roman" w:hAnsi="Times New Roman" w:cs="Times New Roman"/>
          <w:b/>
          <w:bCs/>
          <w:color w:val="000000"/>
        </w:rPr>
      </w:pPr>
    </w:p>
    <w:p w14:paraId="13C1E6DE" w14:textId="77777777" w:rsidR="0042081A" w:rsidRDefault="0042081A" w:rsidP="00CD6A43">
      <w:pPr>
        <w:pStyle w:val="Heading3"/>
        <w:rPr>
          <w:rStyle w:val="Strong"/>
          <w:rFonts w:ascii="Times New Roman" w:eastAsia="Times New Roman" w:hAnsi="Times New Roman" w:cs="Times New Roman"/>
          <w:b/>
          <w:bCs/>
          <w:color w:val="000000"/>
        </w:rPr>
      </w:pPr>
    </w:p>
    <w:p w14:paraId="10C291F7" w14:textId="77777777" w:rsidR="0042081A" w:rsidRDefault="0042081A" w:rsidP="00CD6A43">
      <w:pPr>
        <w:pStyle w:val="Heading3"/>
        <w:rPr>
          <w:rStyle w:val="Strong"/>
          <w:rFonts w:ascii="Times New Roman" w:eastAsia="Times New Roman" w:hAnsi="Times New Roman" w:cs="Times New Roman"/>
          <w:b/>
          <w:bCs/>
          <w:color w:val="000000"/>
        </w:rPr>
      </w:pPr>
    </w:p>
    <w:p w14:paraId="136676DE" w14:textId="77777777" w:rsidR="0042081A" w:rsidRDefault="0042081A" w:rsidP="00CD6A43">
      <w:pPr>
        <w:pStyle w:val="Heading3"/>
        <w:rPr>
          <w:rStyle w:val="Strong"/>
          <w:rFonts w:ascii="Times New Roman" w:eastAsia="Times New Roman" w:hAnsi="Times New Roman" w:cs="Times New Roman"/>
          <w:b/>
          <w:bCs/>
          <w:color w:val="000000"/>
        </w:rPr>
      </w:pPr>
    </w:p>
    <w:p w14:paraId="5CEAD6B9" w14:textId="77777777" w:rsidR="00CD6A43" w:rsidRPr="00AE37D7" w:rsidRDefault="00CD6A43" w:rsidP="00CD6A43">
      <w:pPr>
        <w:pStyle w:val="Heading3"/>
        <w:rPr>
          <w:rFonts w:ascii="Times New Roman" w:eastAsia="Times New Roman" w:hAnsi="Times New Roman" w:cs="Times New Roman"/>
          <w:color w:val="000000"/>
          <w:sz w:val="44"/>
          <w:szCs w:val="27"/>
          <w:lang w:val="en-GB" w:eastAsia="en-GB"/>
        </w:rPr>
      </w:pPr>
      <w:r w:rsidRPr="00AE37D7">
        <w:rPr>
          <w:rStyle w:val="Strong"/>
          <w:rFonts w:ascii="Times New Roman" w:eastAsia="Times New Roman" w:hAnsi="Times New Roman" w:cs="Times New Roman"/>
          <w:b/>
          <w:bCs/>
          <w:color w:val="000000"/>
          <w:sz w:val="40"/>
        </w:rPr>
        <w:t>ANNEX A – GRANT APPLICATION FORM</w:t>
      </w:r>
    </w:p>
    <w:p w14:paraId="383C5A43" w14:textId="77777777" w:rsidR="00883257" w:rsidRDefault="00883257" w:rsidP="00CD6A43">
      <w:pPr>
        <w:pStyle w:val="NormalWeb"/>
        <w:rPr>
          <w:rStyle w:val="Strong"/>
          <w:color w:val="000000"/>
          <w:sz w:val="32"/>
        </w:rPr>
      </w:pPr>
    </w:p>
    <w:p w14:paraId="7E5F9B1F" w14:textId="77777777" w:rsidR="00883257" w:rsidRDefault="00883257" w:rsidP="00CD6A43">
      <w:pPr>
        <w:pStyle w:val="NormalWeb"/>
        <w:rPr>
          <w:rStyle w:val="Strong"/>
          <w:color w:val="000000"/>
          <w:sz w:val="32"/>
        </w:rPr>
      </w:pPr>
    </w:p>
    <w:p w14:paraId="34CEEBD9" w14:textId="33035DD4" w:rsidR="00883257" w:rsidRDefault="00CD6A43" w:rsidP="00CD6A43">
      <w:pPr>
        <w:pStyle w:val="NormalWeb"/>
        <w:rPr>
          <w:rStyle w:val="Emphasis"/>
          <w:i w:val="0"/>
          <w:color w:val="000000"/>
          <w:sz w:val="32"/>
        </w:rPr>
      </w:pPr>
      <w:r w:rsidRPr="0042081A">
        <w:rPr>
          <w:rStyle w:val="Strong"/>
          <w:color w:val="000000"/>
          <w:sz w:val="32"/>
        </w:rPr>
        <w:t>Call Title:</w:t>
      </w:r>
      <w:r w:rsidR="00F72345">
        <w:rPr>
          <w:rStyle w:val="apple-converted-space"/>
          <w:color w:val="000000"/>
          <w:sz w:val="32"/>
        </w:rPr>
        <w:t xml:space="preserve"> </w:t>
      </w:r>
      <w:r w:rsidRPr="00883257">
        <w:rPr>
          <w:rStyle w:val="Emphasis"/>
          <w:i w:val="0"/>
          <w:color w:val="000000"/>
          <w:sz w:val="32"/>
        </w:rPr>
        <w:t>RIVERCLEAN</w:t>
      </w:r>
      <w:r w:rsidRPr="0042081A">
        <w:rPr>
          <w:rStyle w:val="Emphasis"/>
          <w:color w:val="000000"/>
          <w:sz w:val="32"/>
        </w:rPr>
        <w:t xml:space="preserve"> – </w:t>
      </w:r>
      <w:r w:rsidRPr="00883257">
        <w:rPr>
          <w:rStyle w:val="Emphasis"/>
          <w:i w:val="0"/>
          <w:color w:val="000000"/>
          <w:sz w:val="32"/>
        </w:rPr>
        <w:t xml:space="preserve">Civil Society Support for Plastic Reduction in </w:t>
      </w:r>
      <w:proofErr w:type="spellStart"/>
      <w:r w:rsidRPr="00883257">
        <w:rPr>
          <w:rStyle w:val="Emphasis"/>
          <w:i w:val="0"/>
          <w:color w:val="000000"/>
          <w:sz w:val="32"/>
        </w:rPr>
        <w:t>Vjosa</w:t>
      </w:r>
      <w:proofErr w:type="spellEnd"/>
      <w:r w:rsidRPr="00883257">
        <w:rPr>
          <w:rStyle w:val="Emphasis"/>
          <w:i w:val="0"/>
          <w:color w:val="000000"/>
          <w:sz w:val="32"/>
        </w:rPr>
        <w:t xml:space="preserve"> and </w:t>
      </w:r>
      <w:proofErr w:type="spellStart"/>
      <w:r w:rsidRPr="00883257">
        <w:rPr>
          <w:rStyle w:val="Emphasis"/>
          <w:i w:val="0"/>
          <w:color w:val="000000"/>
          <w:sz w:val="32"/>
        </w:rPr>
        <w:t>Ishëm</w:t>
      </w:r>
      <w:proofErr w:type="spellEnd"/>
      <w:r w:rsidRPr="00883257">
        <w:rPr>
          <w:rStyle w:val="Emphasis"/>
          <w:i w:val="0"/>
          <w:color w:val="000000"/>
          <w:sz w:val="32"/>
        </w:rPr>
        <w:t xml:space="preserve"> River Basins through the HAPI Index</w:t>
      </w:r>
    </w:p>
    <w:p w14:paraId="71928D26" w14:textId="77777777" w:rsidR="009F7BE0" w:rsidRPr="00883257" w:rsidRDefault="009F7BE0" w:rsidP="00CD6A43">
      <w:pPr>
        <w:pStyle w:val="NormalWeb"/>
        <w:rPr>
          <w:rStyle w:val="Strong"/>
          <w:b w:val="0"/>
          <w:bCs w:val="0"/>
          <w:i/>
          <w:color w:val="000000"/>
          <w:sz w:val="32"/>
        </w:rPr>
      </w:pPr>
    </w:p>
    <w:p w14:paraId="013AB9C7" w14:textId="77777777" w:rsidR="00883257" w:rsidRDefault="00883257" w:rsidP="00CD6A43">
      <w:pPr>
        <w:pStyle w:val="NormalWeb"/>
        <w:rPr>
          <w:rStyle w:val="Strong"/>
          <w:color w:val="000000"/>
        </w:rPr>
      </w:pPr>
    </w:p>
    <w:p w14:paraId="4A53113C" w14:textId="77777777" w:rsidR="00F72345" w:rsidRDefault="00CD6A43" w:rsidP="00CD6A43">
      <w:pPr>
        <w:pStyle w:val="NormalWeb"/>
        <w:rPr>
          <w:color w:val="000000"/>
          <w:sz w:val="32"/>
        </w:rPr>
      </w:pPr>
      <w:r w:rsidRPr="00883257">
        <w:rPr>
          <w:rStyle w:val="Strong"/>
          <w:color w:val="000000"/>
          <w:sz w:val="32"/>
        </w:rPr>
        <w:t>Deadline for submission:</w:t>
      </w:r>
      <w:r w:rsidR="00F72345">
        <w:rPr>
          <w:rStyle w:val="apple-converted-space"/>
          <w:color w:val="000000"/>
          <w:sz w:val="32"/>
        </w:rPr>
        <w:t xml:space="preserve"> </w:t>
      </w:r>
      <w:r w:rsidR="0042081A" w:rsidRPr="00883257">
        <w:rPr>
          <w:color w:val="000000"/>
          <w:sz w:val="32"/>
        </w:rPr>
        <w:t xml:space="preserve">September </w:t>
      </w:r>
      <w:r w:rsidR="00AE37D7">
        <w:rPr>
          <w:color w:val="000000"/>
          <w:sz w:val="32"/>
        </w:rPr>
        <w:t>8</w:t>
      </w:r>
      <w:r w:rsidR="00F72345" w:rsidRPr="00F72345">
        <w:rPr>
          <w:color w:val="000000"/>
          <w:sz w:val="32"/>
          <w:vertAlign w:val="superscript"/>
        </w:rPr>
        <w:t>th</w:t>
      </w:r>
      <w:r w:rsidR="00F72345">
        <w:rPr>
          <w:color w:val="000000"/>
          <w:sz w:val="32"/>
        </w:rPr>
        <w:t xml:space="preserve"> </w:t>
      </w:r>
      <w:r w:rsidR="0042081A" w:rsidRPr="00883257">
        <w:rPr>
          <w:color w:val="000000"/>
          <w:sz w:val="32"/>
        </w:rPr>
        <w:t>2025, 16:3</w:t>
      </w:r>
      <w:r w:rsidRPr="00883257">
        <w:rPr>
          <w:color w:val="000000"/>
          <w:sz w:val="32"/>
        </w:rPr>
        <w:t>0</w:t>
      </w:r>
    </w:p>
    <w:p w14:paraId="0D22D5A7" w14:textId="77777777" w:rsidR="00F72345" w:rsidRDefault="00CD6A43" w:rsidP="00CD6A43">
      <w:pPr>
        <w:pStyle w:val="NormalWeb"/>
        <w:rPr>
          <w:color w:val="000000"/>
          <w:sz w:val="32"/>
        </w:rPr>
      </w:pPr>
      <w:r w:rsidRPr="00883257">
        <w:rPr>
          <w:rStyle w:val="Strong"/>
          <w:color w:val="000000"/>
          <w:sz w:val="32"/>
        </w:rPr>
        <w:t>Contracting Authority:</w:t>
      </w:r>
      <w:r w:rsidR="00F72345">
        <w:rPr>
          <w:rStyle w:val="apple-converted-space"/>
          <w:color w:val="000000"/>
          <w:sz w:val="32"/>
        </w:rPr>
        <w:t xml:space="preserve"> </w:t>
      </w:r>
      <w:proofErr w:type="spellStart"/>
      <w:r w:rsidRPr="00883257">
        <w:rPr>
          <w:color w:val="000000"/>
          <w:sz w:val="32"/>
        </w:rPr>
        <w:t>Milieukontakt</w:t>
      </w:r>
      <w:proofErr w:type="spellEnd"/>
      <w:r w:rsidRPr="00883257">
        <w:rPr>
          <w:color w:val="000000"/>
          <w:sz w:val="32"/>
        </w:rPr>
        <w:t xml:space="preserve"> Albania</w:t>
      </w:r>
    </w:p>
    <w:p w14:paraId="44F5C7E2" w14:textId="05EE75BE" w:rsidR="00CD6A43" w:rsidRPr="00883257" w:rsidRDefault="00CD6A43" w:rsidP="00CD6A43">
      <w:pPr>
        <w:pStyle w:val="NormalWeb"/>
        <w:rPr>
          <w:color w:val="000000"/>
          <w:sz w:val="32"/>
        </w:rPr>
      </w:pPr>
      <w:r w:rsidRPr="00883257">
        <w:rPr>
          <w:rStyle w:val="Strong"/>
          <w:color w:val="000000"/>
          <w:sz w:val="32"/>
        </w:rPr>
        <w:t>Funded by:</w:t>
      </w:r>
      <w:r w:rsidR="00F72345">
        <w:rPr>
          <w:rStyle w:val="apple-converted-space"/>
          <w:color w:val="000000"/>
          <w:sz w:val="32"/>
        </w:rPr>
        <w:t xml:space="preserve"> </w:t>
      </w:r>
      <w:r w:rsidRPr="00883257">
        <w:rPr>
          <w:color w:val="000000"/>
          <w:sz w:val="32"/>
        </w:rPr>
        <w:t>European Union</w:t>
      </w:r>
    </w:p>
    <w:p w14:paraId="2401F29C" w14:textId="77777777" w:rsidR="0042081A" w:rsidRDefault="0042081A">
      <w:pPr>
        <w:rPr>
          <w:rFonts w:ascii="Times New Roman" w:eastAsia="Times New Roman" w:hAnsi="Times New Roman" w:cs="Times New Roman"/>
        </w:rPr>
      </w:pPr>
      <w:r>
        <w:rPr>
          <w:rFonts w:ascii="Times New Roman" w:eastAsia="Times New Roman" w:hAnsi="Times New Roman" w:cs="Times New Roman"/>
        </w:rPr>
        <w:br w:type="page"/>
      </w:r>
    </w:p>
    <w:p w14:paraId="79C510E0" w14:textId="77777777" w:rsidR="00CD6A43" w:rsidRPr="0042081A" w:rsidRDefault="00CD6A43" w:rsidP="00CD6A43">
      <w:pPr>
        <w:rPr>
          <w:rFonts w:ascii="Times New Roman" w:eastAsia="Times New Roman" w:hAnsi="Times New Roman" w:cs="Times New Roman"/>
        </w:rPr>
      </w:pPr>
    </w:p>
    <w:p w14:paraId="18256926"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 Executive Summary</w:t>
      </w:r>
    </w:p>
    <w:p w14:paraId="6E3F8F60" w14:textId="77777777" w:rsidR="00CD6A43" w:rsidRPr="00821BFC" w:rsidRDefault="00CD6A43" w:rsidP="00CD6A43">
      <w:pPr>
        <w:pStyle w:val="NormalWeb"/>
        <w:rPr>
          <w:i/>
          <w:color w:val="595959" w:themeColor="text1" w:themeTint="A6"/>
        </w:rPr>
      </w:pPr>
      <w:r w:rsidRPr="00821BFC">
        <w:rPr>
          <w:i/>
          <w:color w:val="595959" w:themeColor="text1" w:themeTint="A6"/>
        </w:rPr>
        <w:t>(200 words in Albanian and 200 in English)</w:t>
      </w:r>
    </w:p>
    <w:p w14:paraId="176C3509" w14:textId="77777777" w:rsidR="00CD6A43" w:rsidRPr="00821BFC" w:rsidRDefault="00CD6A43" w:rsidP="00CD6A43">
      <w:pPr>
        <w:pStyle w:val="NormalWeb"/>
        <w:rPr>
          <w:i/>
          <w:color w:val="595959" w:themeColor="text1" w:themeTint="A6"/>
        </w:rPr>
      </w:pPr>
      <w:r w:rsidRPr="00821BFC">
        <w:rPr>
          <w:i/>
          <w:color w:val="595959" w:themeColor="text1" w:themeTint="A6"/>
        </w:rPr>
        <w:t>Please summarize the proposed project’s objectives, location, target groups, key activities, and expected outcomes. This summary may be used for public communication.</w:t>
      </w:r>
    </w:p>
    <w:p w14:paraId="2D3B681F" w14:textId="6EAD9ADA" w:rsidR="00796355" w:rsidRPr="00821BFC" w:rsidRDefault="00796355">
      <w:pPr>
        <w:rPr>
          <w:rFonts w:ascii="Times New Roman" w:eastAsia="Times New Roman" w:hAnsi="Times New Roman" w:cs="Times New Roman"/>
          <w:color w:val="808080" w:themeColor="background1" w:themeShade="80"/>
        </w:rPr>
      </w:pPr>
      <w:r w:rsidRPr="00821BFC">
        <w:rPr>
          <w:rFonts w:ascii="Times New Roman" w:eastAsia="Times New Roman" w:hAnsi="Times New Roman" w:cs="Times New Roman"/>
          <w:color w:val="808080" w:themeColor="background1" w:themeShade="80"/>
        </w:rPr>
        <w:br w:type="page"/>
      </w:r>
    </w:p>
    <w:p w14:paraId="5B163C89"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2. Applicant Information</w:t>
      </w:r>
    </w:p>
    <w:p w14:paraId="7F1D3459"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bl>
      <w:tblPr>
        <w:tblW w:w="5000" w:type="pct"/>
        <w:tblBorders>
          <w:top w:val="nil"/>
          <w:left w:val="nil"/>
          <w:right w:val="nil"/>
        </w:tblBorders>
        <w:tblLook w:val="0000" w:firstRow="0" w:lastRow="0" w:firstColumn="0" w:lastColumn="0" w:noHBand="0" w:noVBand="0"/>
      </w:tblPr>
      <w:tblGrid>
        <w:gridCol w:w="4428"/>
        <w:gridCol w:w="4428"/>
      </w:tblGrid>
      <w:tr w:rsidR="00037B2F" w:rsidRPr="0042081A" w14:paraId="2DC931E6" w14:textId="77777777" w:rsidTr="00CA22F1">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E6E3FB5" w14:textId="77777777" w:rsidR="00037B2F" w:rsidRPr="0042081A" w:rsidRDefault="00037B2F" w:rsidP="008832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Field</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68EC286" w14:textId="77777777" w:rsidR="00037B2F" w:rsidRPr="0042081A" w:rsidRDefault="00037B2F" w:rsidP="008832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Description</w:t>
            </w:r>
          </w:p>
        </w:tc>
      </w:tr>
      <w:tr w:rsidR="00037B2F" w:rsidRPr="0042081A" w14:paraId="1212CA62"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A8C0645"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Organization Name</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8D94403"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146C1CB6"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75EADA47"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Registration Number</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4DC4DD56"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45F5F40"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2963E3F"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Date of Registration</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28DEBF58"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6B45EF2"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9D5CA47"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Legal Form</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9BDF030"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5B26666"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0AB26FB"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Registered Address</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51034672"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46750E9B"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80F0882"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Phone / Email / Website</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3C63891"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0CAB8671" w14:textId="77777777" w:rsidTr="00CA22F1">
        <w:tblPrEx>
          <w:tblBorders>
            <w:top w:val="none" w:sz="0" w:space="0" w:color="auto"/>
          </w:tblBorders>
        </w:tblPrEx>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13BE3AC9"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Contact Person (Name / Position / Email)</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3E1E8C5"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5FDEE76A" w14:textId="77777777" w:rsidTr="00CA22F1">
        <w:tc>
          <w:tcPr>
            <w:tcW w:w="2500"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4582E5BE" w14:textId="77777777" w:rsidR="00F72345" w:rsidRDefault="00037B2F">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Co-Applicant(s)</w:t>
            </w:r>
          </w:p>
          <w:p w14:paraId="2B514B5C" w14:textId="178ADE67" w:rsidR="00037B2F" w:rsidRPr="0042081A" w:rsidRDefault="002874C8">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(if any) Provide same details as above</w:t>
            </w:r>
          </w:p>
        </w:tc>
        <w:tc>
          <w:tcPr>
            <w:tcW w:w="2500"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8C4C5A3"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p>
        </w:tc>
      </w:tr>
    </w:tbl>
    <w:p w14:paraId="0560A840"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p w14:paraId="68235173" w14:textId="09986292" w:rsidR="00796355" w:rsidRDefault="00796355">
      <w:pPr>
        <w:rPr>
          <w:rFonts w:ascii="Times New Roman" w:eastAsia="Times New Roman" w:hAnsi="Times New Roman" w:cs="Times New Roman"/>
        </w:rPr>
      </w:pPr>
      <w:r>
        <w:rPr>
          <w:rFonts w:ascii="Times New Roman" w:eastAsia="Times New Roman" w:hAnsi="Times New Roman" w:cs="Times New Roman"/>
        </w:rPr>
        <w:br w:type="page"/>
      </w:r>
    </w:p>
    <w:p w14:paraId="2DF89D71"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3. Project Overview</w:t>
      </w:r>
    </w:p>
    <w:p w14:paraId="35BCCAC6" w14:textId="77777777" w:rsidR="000D431B" w:rsidRPr="0042081A" w:rsidRDefault="000D431B" w:rsidP="000D43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bl>
      <w:tblPr>
        <w:tblW w:w="5000" w:type="pct"/>
        <w:tblBorders>
          <w:top w:val="nil"/>
          <w:left w:val="nil"/>
          <w:right w:val="nil"/>
        </w:tblBorders>
        <w:tblLook w:val="0000" w:firstRow="0" w:lastRow="0" w:firstColumn="0" w:lastColumn="0" w:noHBand="0" w:noVBand="0"/>
      </w:tblPr>
      <w:tblGrid>
        <w:gridCol w:w="4123"/>
        <w:gridCol w:w="4733"/>
      </w:tblGrid>
      <w:tr w:rsidR="002B7357" w:rsidRPr="0042081A" w14:paraId="10BE79C9" w14:textId="77777777" w:rsidTr="00CA22F1">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6BBD5CA" w14:textId="77777777" w:rsidR="002B7357" w:rsidRPr="0042081A" w:rsidRDefault="002B7357" w:rsidP="008832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Field</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F056148" w14:textId="36AD1F5E" w:rsidR="002B7357" w:rsidRPr="0042081A" w:rsidRDefault="002B7357" w:rsidP="00883257">
            <w:pPr>
              <w:widowControl w:val="0"/>
              <w:autoSpaceDE w:val="0"/>
              <w:autoSpaceDN w:val="0"/>
              <w:adjustRightInd w:val="0"/>
              <w:rPr>
                <w:rFonts w:ascii="Times New Roman" w:hAnsi="Times New Roman" w:cs="Times New Roman"/>
                <w:sz w:val="24"/>
                <w:szCs w:val="24"/>
                <w:lang w:val="en-GB"/>
              </w:rPr>
            </w:pPr>
          </w:p>
        </w:tc>
      </w:tr>
      <w:tr w:rsidR="002B7357" w:rsidRPr="0042081A" w14:paraId="14B39DC4"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01B437CF"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Project Title</w:t>
            </w:r>
          </w:p>
          <w:p w14:paraId="7652E0F8" w14:textId="23655680"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(Short, relevant, and action-oriented)</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48D78D6"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7268EB7D"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4386E2F7"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Project Location</w:t>
            </w:r>
          </w:p>
          <w:p w14:paraId="49B8239F" w14:textId="60DAC365"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 xml:space="preserve">(Specify municipalities/communities near </w:t>
            </w:r>
            <w:proofErr w:type="spellStart"/>
            <w:r w:rsidRPr="0042081A">
              <w:rPr>
                <w:rFonts w:ascii="Times New Roman" w:hAnsi="Times New Roman" w:cs="Times New Roman"/>
                <w:color w:val="000000"/>
                <w:lang w:val="en-GB"/>
              </w:rPr>
              <w:t>Vjosa</w:t>
            </w:r>
            <w:proofErr w:type="spellEnd"/>
            <w:r w:rsidRPr="0042081A">
              <w:rPr>
                <w:rFonts w:ascii="Times New Roman" w:hAnsi="Times New Roman" w:cs="Times New Roman"/>
                <w:color w:val="000000"/>
                <w:lang w:val="en-GB"/>
              </w:rPr>
              <w:t xml:space="preserve"> or </w:t>
            </w:r>
            <w:proofErr w:type="spellStart"/>
            <w:r w:rsidRPr="0042081A">
              <w:rPr>
                <w:rFonts w:ascii="Times New Roman" w:hAnsi="Times New Roman" w:cs="Times New Roman"/>
                <w:color w:val="000000"/>
                <w:lang w:val="en-GB"/>
              </w:rPr>
              <w:t>Ishëm</w:t>
            </w:r>
            <w:proofErr w:type="spellEnd"/>
            <w:r w:rsidRPr="0042081A">
              <w:rPr>
                <w:rFonts w:ascii="Times New Roman" w:hAnsi="Times New Roman" w:cs="Times New Roman"/>
                <w:color w:val="000000"/>
                <w:lang w:val="en-GB"/>
              </w:rPr>
              <w:t>)</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383B662D"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6E59286B"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D922706"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Duration</w:t>
            </w:r>
          </w:p>
          <w:p w14:paraId="3E1F16DE" w14:textId="1BFD4022"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w:t>
            </w:r>
            <w:r w:rsidR="00D447E6">
              <w:rPr>
                <w:rFonts w:ascii="Times New Roman" w:hAnsi="Times New Roman" w:cs="Times New Roman"/>
                <w:color w:val="000000"/>
                <w:lang w:val="en-GB"/>
              </w:rPr>
              <w:t>12–14</w:t>
            </w:r>
            <w:r w:rsidRPr="0042081A">
              <w:rPr>
                <w:rFonts w:ascii="Times New Roman" w:hAnsi="Times New Roman" w:cs="Times New Roman"/>
                <w:color w:val="000000"/>
                <w:lang w:val="en-GB"/>
              </w:rPr>
              <w:t xml:space="preserve"> months)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49BD113F" w14:textId="77777777" w:rsidR="002B7357" w:rsidRPr="0042081A" w:rsidRDefault="002B7357" w:rsidP="000D431B">
            <w:pPr>
              <w:widowControl w:val="0"/>
              <w:autoSpaceDE w:val="0"/>
              <w:autoSpaceDN w:val="0"/>
              <w:adjustRightInd w:val="0"/>
              <w:rPr>
                <w:rFonts w:ascii="Times New Roman" w:hAnsi="Times New Roman" w:cs="Times New Roman"/>
                <w:sz w:val="24"/>
                <w:szCs w:val="24"/>
                <w:lang w:val="en-GB"/>
              </w:rPr>
            </w:pPr>
          </w:p>
        </w:tc>
      </w:tr>
      <w:tr w:rsidR="002B7357" w:rsidRPr="0042081A" w14:paraId="42CE6340" w14:textId="77777777" w:rsidTr="00CA22F1">
        <w:tblPrEx>
          <w:tblBorders>
            <w:top w:val="none" w:sz="0" w:space="0" w:color="auto"/>
          </w:tblBorders>
        </w:tblPrEx>
        <w:trPr>
          <w:trHeight w:val="511"/>
        </w:trPr>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6D7073B3"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Total Budget (EUR)</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E138A59"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78EB412B"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E00B227"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Amount Requested</w:t>
            </w:r>
          </w:p>
          <w:p w14:paraId="02C255A9" w14:textId="5568BBFD"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(EUR, between 12,000 – 15,000)</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45CEBD7"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1E56CB70"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74300DFF"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Overall Objective</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295E7BE" w14:textId="77777777" w:rsidR="002B7357" w:rsidRPr="0042081A" w:rsidRDefault="002B7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2B7357" w:rsidRPr="0042081A" w14:paraId="039B950C"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02C756BE"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Specific Objectives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34575C57" w14:textId="77777777" w:rsidR="002B7357" w:rsidRPr="0042081A" w:rsidRDefault="002B7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2B7357" w:rsidRPr="0042081A" w14:paraId="37F4EEEA"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531AE24"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Target Groups</w:t>
            </w:r>
          </w:p>
          <w:p w14:paraId="02B19214" w14:textId="2B959995"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 xml:space="preserve">(e.g. </w:t>
            </w:r>
            <w:proofErr w:type="spellStart"/>
            <w:r w:rsidRPr="0042081A">
              <w:rPr>
                <w:rFonts w:ascii="Times New Roman" w:hAnsi="Times New Roman" w:cs="Times New Roman"/>
                <w:color w:val="000000"/>
                <w:lang w:val="en-GB"/>
              </w:rPr>
              <w:t>HoReCa</w:t>
            </w:r>
            <w:proofErr w:type="spellEnd"/>
            <w:r w:rsidRPr="0042081A">
              <w:rPr>
                <w:rFonts w:ascii="Times New Roman" w:hAnsi="Times New Roman" w:cs="Times New Roman"/>
                <w:color w:val="000000"/>
                <w:lang w:val="en-GB"/>
              </w:rPr>
              <w:t xml:space="preserve"> actors, youth, tourists, CSOs)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13DBCE3"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4A9774C2"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036D059" w14:textId="77777777" w:rsidR="00F72345" w:rsidRDefault="002B735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Final Beneficiaries</w:t>
            </w:r>
          </w:p>
          <w:p w14:paraId="4A7E53E2" w14:textId="753F80A2"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(e.g. local communities, public institutions, consumers)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B64ECE0"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r w:rsidR="002B7357" w:rsidRPr="0042081A" w14:paraId="6A193A82" w14:textId="77777777" w:rsidTr="00CA22F1">
        <w:tblPrEx>
          <w:tblBorders>
            <w:top w:val="none" w:sz="0" w:space="0" w:color="auto"/>
          </w:tblBorders>
        </w:tblPrEx>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F672406"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b/>
                <w:bCs/>
                <w:color w:val="000000"/>
                <w:lang w:val="en-GB"/>
              </w:rPr>
              <w:t>Expected Results</w:t>
            </w: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22DDC316" w14:textId="77777777" w:rsidR="002B7357" w:rsidRPr="0042081A" w:rsidRDefault="002B73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2B7357" w:rsidRPr="0042081A" w14:paraId="4A0829D4" w14:textId="77777777" w:rsidTr="00CA22F1">
        <w:tc>
          <w:tcPr>
            <w:tcW w:w="2328"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02895210" w14:textId="77777777" w:rsidR="002B7357" w:rsidRDefault="002B7357" w:rsidP="00ED42A7">
            <w:pPr>
              <w:widowControl w:val="0"/>
              <w:autoSpaceDE w:val="0"/>
              <w:autoSpaceDN w:val="0"/>
              <w:adjustRightInd w:val="0"/>
              <w:rPr>
                <w:rFonts w:ascii="Times New Roman" w:hAnsi="Times New Roman" w:cs="Times New Roman"/>
                <w:b/>
                <w:bCs/>
                <w:color w:val="000000"/>
                <w:lang w:val="en-GB"/>
              </w:rPr>
            </w:pPr>
            <w:r w:rsidRPr="0042081A">
              <w:rPr>
                <w:rFonts w:ascii="Times New Roman" w:hAnsi="Times New Roman" w:cs="Times New Roman"/>
                <w:b/>
                <w:bCs/>
                <w:color w:val="000000"/>
                <w:lang w:val="en-GB"/>
              </w:rPr>
              <w:t>Main Activities</w:t>
            </w:r>
          </w:p>
          <w:p w14:paraId="64E679DF" w14:textId="71E3A5CB" w:rsidR="00F72345" w:rsidRPr="0042081A" w:rsidRDefault="00F72345" w:rsidP="00ED42A7">
            <w:pPr>
              <w:widowControl w:val="0"/>
              <w:autoSpaceDE w:val="0"/>
              <w:autoSpaceDN w:val="0"/>
              <w:adjustRightInd w:val="0"/>
              <w:rPr>
                <w:rFonts w:ascii="Times New Roman" w:hAnsi="Times New Roman" w:cs="Times New Roman"/>
                <w:sz w:val="24"/>
                <w:szCs w:val="24"/>
                <w:lang w:val="en-GB"/>
              </w:rPr>
            </w:pPr>
          </w:p>
        </w:tc>
        <w:tc>
          <w:tcPr>
            <w:tcW w:w="2672"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78DE4862" w14:textId="77777777" w:rsidR="002B7357" w:rsidRPr="0042081A" w:rsidRDefault="002B7357">
            <w:pPr>
              <w:widowControl w:val="0"/>
              <w:autoSpaceDE w:val="0"/>
              <w:autoSpaceDN w:val="0"/>
              <w:adjustRightInd w:val="0"/>
              <w:rPr>
                <w:rFonts w:ascii="Times New Roman" w:hAnsi="Times New Roman" w:cs="Times New Roman"/>
                <w:sz w:val="24"/>
                <w:szCs w:val="24"/>
                <w:lang w:val="en-GB"/>
              </w:rPr>
            </w:pPr>
          </w:p>
        </w:tc>
      </w:tr>
    </w:tbl>
    <w:p w14:paraId="36397433" w14:textId="77777777" w:rsidR="000D431B" w:rsidRPr="0042081A" w:rsidRDefault="000D431B" w:rsidP="000D431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p w14:paraId="679DCB35" w14:textId="2B89B182" w:rsidR="00CD6A43" w:rsidRDefault="00796355" w:rsidP="00CD6A43">
      <w:pPr>
        <w:rPr>
          <w:rFonts w:ascii="Times New Roman" w:eastAsia="Times New Roman" w:hAnsi="Times New Roman" w:cs="Times New Roman"/>
        </w:rPr>
      </w:pPr>
      <w:r>
        <w:rPr>
          <w:rFonts w:ascii="Times New Roman" w:eastAsia="Times New Roman" w:hAnsi="Times New Roman" w:cs="Times New Roman"/>
        </w:rPr>
        <w:br w:type="page"/>
      </w:r>
    </w:p>
    <w:p w14:paraId="02B0C7FA" w14:textId="387A9885"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4. Relevance of the Action</w:t>
      </w:r>
      <w:r w:rsidR="00F72345">
        <w:rPr>
          <w:rStyle w:val="apple-converted-space"/>
          <w:rFonts w:ascii="Times New Roman" w:eastAsia="Times New Roman" w:hAnsi="Times New Roman" w:cs="Times New Roman"/>
          <w:color w:val="000000"/>
        </w:rPr>
        <w:t xml:space="preserve"> </w:t>
      </w:r>
      <w:r w:rsidRPr="0042081A">
        <w:rPr>
          <w:rStyle w:val="Emphasis"/>
          <w:rFonts w:ascii="Times New Roman" w:eastAsia="Times New Roman" w:hAnsi="Times New Roman" w:cs="Times New Roman"/>
          <w:color w:val="000000"/>
        </w:rPr>
        <w:t xml:space="preserve">(max. </w:t>
      </w:r>
      <w:r w:rsidR="00E45CE9">
        <w:rPr>
          <w:rStyle w:val="Emphasis"/>
          <w:rFonts w:ascii="Times New Roman" w:eastAsia="Times New Roman" w:hAnsi="Times New Roman" w:cs="Times New Roman"/>
          <w:color w:val="000000"/>
        </w:rPr>
        <w:t>1.5</w:t>
      </w:r>
      <w:r w:rsidRPr="0042081A">
        <w:rPr>
          <w:rStyle w:val="Emphasis"/>
          <w:rFonts w:ascii="Times New Roman" w:eastAsia="Times New Roman" w:hAnsi="Times New Roman" w:cs="Times New Roman"/>
          <w:color w:val="000000"/>
        </w:rPr>
        <w:t xml:space="preserve"> pages)</w:t>
      </w:r>
    </w:p>
    <w:p w14:paraId="52F468EF" w14:textId="77777777" w:rsidR="00CD6A43" w:rsidRPr="00821BFC" w:rsidRDefault="00CD6A43" w:rsidP="00CD6A43">
      <w:pPr>
        <w:pStyle w:val="NormalWeb"/>
        <w:rPr>
          <w:i/>
          <w:color w:val="595959" w:themeColor="text1" w:themeTint="A6"/>
        </w:rPr>
      </w:pPr>
      <w:r w:rsidRPr="00821BFC">
        <w:rPr>
          <w:i/>
          <w:color w:val="595959" w:themeColor="text1" w:themeTint="A6"/>
        </w:rPr>
        <w:t xml:space="preserve">Explain why this project is important in the context of plastic pollution in </w:t>
      </w:r>
      <w:proofErr w:type="spellStart"/>
      <w:r w:rsidRPr="00821BFC">
        <w:rPr>
          <w:i/>
          <w:color w:val="595959" w:themeColor="text1" w:themeTint="A6"/>
        </w:rPr>
        <w:t>Vjosa</w:t>
      </w:r>
      <w:proofErr w:type="spellEnd"/>
      <w:r w:rsidRPr="00821BFC">
        <w:rPr>
          <w:i/>
          <w:color w:val="595959" w:themeColor="text1" w:themeTint="A6"/>
        </w:rPr>
        <w:t>/</w:t>
      </w:r>
      <w:proofErr w:type="spellStart"/>
      <w:r w:rsidRPr="00821BFC">
        <w:rPr>
          <w:i/>
          <w:color w:val="595959" w:themeColor="text1" w:themeTint="A6"/>
        </w:rPr>
        <w:t>Ishëm</w:t>
      </w:r>
      <w:proofErr w:type="spellEnd"/>
      <w:r w:rsidRPr="00821BFC">
        <w:rPr>
          <w:i/>
          <w:color w:val="595959" w:themeColor="text1" w:themeTint="A6"/>
        </w:rPr>
        <w:t xml:space="preserve"> areas.</w:t>
      </w:r>
    </w:p>
    <w:p w14:paraId="056A6BA0" w14:textId="77777777"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What specific problems will be addressed?</w:t>
      </w:r>
    </w:p>
    <w:p w14:paraId="5EAF9896" w14:textId="19E53355"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How is the action align</w:t>
      </w:r>
      <w:r w:rsidR="001B0160">
        <w:rPr>
          <w:i/>
          <w:color w:val="595959" w:themeColor="text1" w:themeTint="A6"/>
        </w:rPr>
        <w:t>ed with the objectives of this c</w:t>
      </w:r>
      <w:r w:rsidRPr="00821BFC">
        <w:rPr>
          <w:i/>
          <w:color w:val="595959" w:themeColor="text1" w:themeTint="A6"/>
        </w:rPr>
        <w:t>all and the HAPI methodology?</w:t>
      </w:r>
    </w:p>
    <w:p w14:paraId="117DACEE" w14:textId="77777777"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Reference any local or national plans that the project supports.</w:t>
      </w:r>
    </w:p>
    <w:p w14:paraId="1D5FD24C" w14:textId="77777777" w:rsidR="00CD6A43" w:rsidRPr="00821BFC" w:rsidRDefault="00CD6A43" w:rsidP="00CD6A43">
      <w:pPr>
        <w:pStyle w:val="NormalWeb"/>
        <w:numPr>
          <w:ilvl w:val="0"/>
          <w:numId w:val="10"/>
        </w:numPr>
        <w:rPr>
          <w:i/>
          <w:color w:val="595959" w:themeColor="text1" w:themeTint="A6"/>
        </w:rPr>
      </w:pPr>
      <w:r w:rsidRPr="00821BFC">
        <w:rPr>
          <w:i/>
          <w:color w:val="595959" w:themeColor="text1" w:themeTint="A6"/>
        </w:rPr>
        <w:t>Why is this intervention timely and urgent?</w:t>
      </w:r>
    </w:p>
    <w:p w14:paraId="00136B0E" w14:textId="77777777" w:rsidR="00CD6A43" w:rsidRPr="0042081A" w:rsidRDefault="00CD6A43" w:rsidP="00CD6A43">
      <w:pPr>
        <w:rPr>
          <w:rFonts w:ascii="Times New Roman" w:eastAsia="Times New Roman" w:hAnsi="Times New Roman" w:cs="Times New Roman"/>
        </w:rPr>
      </w:pPr>
    </w:p>
    <w:p w14:paraId="03FEA978" w14:textId="123C7D36"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5. Description of Target Groups and Stakeholders</w:t>
      </w:r>
      <w:r w:rsidR="00F72345">
        <w:rPr>
          <w:rStyle w:val="apple-converted-space"/>
          <w:rFonts w:ascii="Times New Roman" w:eastAsia="Times New Roman" w:hAnsi="Times New Roman" w:cs="Times New Roman"/>
          <w:color w:val="000000"/>
        </w:rPr>
        <w:t xml:space="preserve"> </w:t>
      </w:r>
      <w:r w:rsidR="00AD51B5">
        <w:rPr>
          <w:rStyle w:val="Emphasis"/>
          <w:rFonts w:ascii="Times New Roman" w:eastAsia="Times New Roman" w:hAnsi="Times New Roman" w:cs="Times New Roman"/>
          <w:color w:val="000000"/>
        </w:rPr>
        <w:t>(max. 1</w:t>
      </w:r>
      <w:r w:rsidR="00A467BE">
        <w:rPr>
          <w:rStyle w:val="Emphasis"/>
          <w:rFonts w:ascii="Times New Roman" w:eastAsia="Times New Roman" w:hAnsi="Times New Roman" w:cs="Times New Roman"/>
          <w:color w:val="000000"/>
        </w:rPr>
        <w:t xml:space="preserve"> page</w:t>
      </w:r>
      <w:r w:rsidRPr="0042081A">
        <w:rPr>
          <w:rStyle w:val="Emphasis"/>
          <w:rFonts w:ascii="Times New Roman" w:eastAsia="Times New Roman" w:hAnsi="Times New Roman" w:cs="Times New Roman"/>
          <w:color w:val="000000"/>
        </w:rPr>
        <w:t>)</w:t>
      </w:r>
    </w:p>
    <w:p w14:paraId="5BB8089B" w14:textId="0992A6AB"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Identify and describe your</w:t>
      </w:r>
      <w:r w:rsidR="00F72345">
        <w:rPr>
          <w:rStyle w:val="apple-converted-space"/>
          <w:i/>
          <w:color w:val="595959" w:themeColor="text1" w:themeTint="A6"/>
        </w:rPr>
        <w:t xml:space="preserve"> </w:t>
      </w:r>
      <w:r w:rsidRPr="00821BFC">
        <w:rPr>
          <w:rStyle w:val="Strong"/>
          <w:b w:val="0"/>
          <w:i/>
          <w:color w:val="595959" w:themeColor="text1" w:themeTint="A6"/>
        </w:rPr>
        <w:t>target groups</w:t>
      </w:r>
      <w:r w:rsidR="00F72345">
        <w:rPr>
          <w:rStyle w:val="apple-converted-space"/>
          <w:i/>
          <w:color w:val="595959" w:themeColor="text1" w:themeTint="A6"/>
        </w:rPr>
        <w:t xml:space="preserve"> </w:t>
      </w:r>
      <w:r w:rsidRPr="00821BFC">
        <w:rPr>
          <w:i/>
          <w:color w:val="595959" w:themeColor="text1" w:themeTint="A6"/>
        </w:rPr>
        <w:t>and</w:t>
      </w:r>
      <w:r w:rsidR="00F72345">
        <w:rPr>
          <w:rStyle w:val="apple-converted-space"/>
          <w:i/>
          <w:color w:val="595959" w:themeColor="text1" w:themeTint="A6"/>
        </w:rPr>
        <w:t xml:space="preserve"> </w:t>
      </w:r>
      <w:r w:rsidRPr="00821BFC">
        <w:rPr>
          <w:rStyle w:val="Strong"/>
          <w:b w:val="0"/>
          <w:i/>
          <w:color w:val="595959" w:themeColor="text1" w:themeTint="A6"/>
        </w:rPr>
        <w:t>final beneficiaries</w:t>
      </w:r>
      <w:r w:rsidRPr="00821BFC">
        <w:rPr>
          <w:i/>
          <w:color w:val="595959" w:themeColor="text1" w:themeTint="A6"/>
        </w:rPr>
        <w:t>.</w:t>
      </w:r>
    </w:p>
    <w:p w14:paraId="3E2F09A7" w14:textId="77777777"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Outline their specific needs in relation to plastic use.</w:t>
      </w:r>
    </w:p>
    <w:p w14:paraId="2D923026" w14:textId="77777777"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How will they participate in the project?</w:t>
      </w:r>
    </w:p>
    <w:p w14:paraId="5C4DEB88" w14:textId="77777777" w:rsidR="00CD6A43" w:rsidRPr="00821BFC" w:rsidRDefault="00CD6A43" w:rsidP="00CD6A43">
      <w:pPr>
        <w:pStyle w:val="NormalWeb"/>
        <w:numPr>
          <w:ilvl w:val="0"/>
          <w:numId w:val="11"/>
        </w:numPr>
        <w:rPr>
          <w:i/>
          <w:color w:val="595959" w:themeColor="text1" w:themeTint="A6"/>
        </w:rPr>
      </w:pPr>
      <w:r w:rsidRPr="00821BFC">
        <w:rPr>
          <w:i/>
          <w:color w:val="595959" w:themeColor="text1" w:themeTint="A6"/>
        </w:rPr>
        <w:t xml:space="preserve">Describe planned collaboration with public authorities, </w:t>
      </w:r>
      <w:proofErr w:type="spellStart"/>
      <w:r w:rsidRPr="00821BFC">
        <w:rPr>
          <w:i/>
          <w:color w:val="595959" w:themeColor="text1" w:themeTint="A6"/>
        </w:rPr>
        <w:t>HoReCa</w:t>
      </w:r>
      <w:proofErr w:type="spellEnd"/>
      <w:r w:rsidRPr="00821BFC">
        <w:rPr>
          <w:i/>
          <w:color w:val="595959" w:themeColor="text1" w:themeTint="A6"/>
        </w:rPr>
        <w:t xml:space="preserve"> businesses, youth groups, or other relevant actors.</w:t>
      </w:r>
    </w:p>
    <w:p w14:paraId="3451B66B" w14:textId="77777777" w:rsidR="00CD6A43" w:rsidRPr="0042081A" w:rsidRDefault="00CD6A43" w:rsidP="00CD6A43">
      <w:pPr>
        <w:rPr>
          <w:rFonts w:ascii="Times New Roman" w:eastAsia="Times New Roman" w:hAnsi="Times New Roman" w:cs="Times New Roman"/>
        </w:rPr>
      </w:pPr>
    </w:p>
    <w:p w14:paraId="3DD003EF" w14:textId="6D588698" w:rsidR="00CD6A43" w:rsidRPr="0042081A" w:rsidRDefault="000A0DF9" w:rsidP="00CD6A43">
      <w:pPr>
        <w:pStyle w:val="Heading3"/>
        <w:rPr>
          <w:rFonts w:ascii="Times New Roman" w:eastAsia="Times New Roman" w:hAnsi="Times New Roman" w:cs="Times New Roman"/>
          <w:color w:val="000000"/>
        </w:rPr>
      </w:pPr>
      <w:r>
        <w:rPr>
          <w:rFonts w:ascii="Times New Roman" w:eastAsia="Times New Roman" w:hAnsi="Times New Roman" w:cs="Times New Roman"/>
          <w:color w:val="000000"/>
        </w:rPr>
        <w:t xml:space="preserve">6. Objectives, </w:t>
      </w:r>
      <w:r w:rsidR="00CD6A43" w:rsidRPr="0042081A">
        <w:rPr>
          <w:rFonts w:ascii="Times New Roman" w:eastAsia="Times New Roman" w:hAnsi="Times New Roman" w:cs="Times New Roman"/>
          <w:color w:val="000000"/>
        </w:rPr>
        <w:t>Expected Results</w:t>
      </w:r>
      <w:r w:rsidR="00F72345">
        <w:rPr>
          <w:rStyle w:val="apple-converted-space"/>
          <w:rFonts w:ascii="Times New Roman" w:eastAsia="Times New Roman" w:hAnsi="Times New Roman" w:cs="Times New Roman"/>
          <w:color w:val="000000"/>
        </w:rPr>
        <w:t xml:space="preserve"> </w:t>
      </w:r>
      <w:r>
        <w:rPr>
          <w:rStyle w:val="apple-converted-space"/>
          <w:rFonts w:ascii="Times New Roman" w:eastAsia="Times New Roman" w:hAnsi="Times New Roman" w:cs="Times New Roman"/>
          <w:color w:val="000000"/>
        </w:rPr>
        <w:t xml:space="preserve">and </w:t>
      </w:r>
      <w:r w:rsidR="00F72345">
        <w:rPr>
          <w:rStyle w:val="apple-converted-space"/>
          <w:rFonts w:ascii="Times New Roman" w:eastAsia="Times New Roman" w:hAnsi="Times New Roman" w:cs="Times New Roman"/>
          <w:color w:val="000000"/>
        </w:rPr>
        <w:t>Indicators</w:t>
      </w:r>
      <w:r>
        <w:rPr>
          <w:rStyle w:val="apple-converted-space"/>
          <w:rFonts w:ascii="Times New Roman" w:eastAsia="Times New Roman" w:hAnsi="Times New Roman" w:cs="Times New Roman"/>
          <w:color w:val="000000"/>
        </w:rPr>
        <w:t xml:space="preserve"> </w:t>
      </w:r>
      <w:r w:rsidR="00E45CE9">
        <w:rPr>
          <w:rStyle w:val="Emphasis"/>
          <w:rFonts w:ascii="Times New Roman" w:eastAsia="Times New Roman" w:hAnsi="Times New Roman" w:cs="Times New Roman"/>
          <w:color w:val="000000"/>
        </w:rPr>
        <w:t xml:space="preserve">(max. </w:t>
      </w:r>
      <w:r w:rsidR="00A467BE">
        <w:rPr>
          <w:rStyle w:val="Emphasis"/>
          <w:rFonts w:ascii="Times New Roman" w:eastAsia="Times New Roman" w:hAnsi="Times New Roman" w:cs="Times New Roman"/>
          <w:color w:val="000000"/>
        </w:rPr>
        <w:t>1.5</w:t>
      </w:r>
      <w:r w:rsidR="00E45CE9">
        <w:rPr>
          <w:rStyle w:val="Emphasis"/>
          <w:rFonts w:ascii="Times New Roman" w:eastAsia="Times New Roman" w:hAnsi="Times New Roman" w:cs="Times New Roman"/>
          <w:color w:val="000000"/>
        </w:rPr>
        <w:t xml:space="preserve"> page</w:t>
      </w:r>
      <w:r w:rsidR="00A467BE">
        <w:rPr>
          <w:rStyle w:val="Emphasis"/>
          <w:rFonts w:ascii="Times New Roman" w:eastAsia="Times New Roman" w:hAnsi="Times New Roman" w:cs="Times New Roman"/>
          <w:color w:val="000000"/>
        </w:rPr>
        <w:t>s</w:t>
      </w:r>
      <w:r w:rsidR="00CD6A43" w:rsidRPr="0042081A">
        <w:rPr>
          <w:rStyle w:val="Emphasis"/>
          <w:rFonts w:ascii="Times New Roman" w:eastAsia="Times New Roman" w:hAnsi="Times New Roman" w:cs="Times New Roman"/>
          <w:color w:val="000000"/>
        </w:rPr>
        <w:t>)</w:t>
      </w:r>
    </w:p>
    <w:p w14:paraId="7033B23A" w14:textId="4627B135" w:rsidR="00CD6A43" w:rsidRPr="00821BFC" w:rsidRDefault="00CD6A43" w:rsidP="00CD6A43">
      <w:pPr>
        <w:pStyle w:val="NormalWeb"/>
        <w:numPr>
          <w:ilvl w:val="0"/>
          <w:numId w:val="12"/>
        </w:numPr>
        <w:rPr>
          <w:i/>
          <w:color w:val="595959" w:themeColor="text1" w:themeTint="A6"/>
        </w:rPr>
      </w:pPr>
      <w:r w:rsidRPr="00821BFC">
        <w:rPr>
          <w:i/>
          <w:color w:val="595959" w:themeColor="text1" w:themeTint="A6"/>
        </w:rPr>
        <w:t>Describe how the project will contribute to reducing plastic pollution through the</w:t>
      </w:r>
      <w:r w:rsidR="00F72345">
        <w:rPr>
          <w:i/>
          <w:color w:val="595959" w:themeColor="text1" w:themeTint="A6"/>
        </w:rPr>
        <w:t xml:space="preserve"> </w:t>
      </w:r>
      <w:r w:rsidRPr="00821BFC">
        <w:rPr>
          <w:bCs/>
          <w:i/>
          <w:color w:val="595959" w:themeColor="text1" w:themeTint="A6"/>
        </w:rPr>
        <w:t>implementation of the HAPI Index</w:t>
      </w:r>
      <w:r w:rsidRPr="00821BFC">
        <w:rPr>
          <w:i/>
          <w:color w:val="595959" w:themeColor="text1" w:themeTint="A6"/>
        </w:rPr>
        <w:t>.</w:t>
      </w:r>
    </w:p>
    <w:p w14:paraId="0A494313" w14:textId="1ACF5607" w:rsidR="00CD6A43" w:rsidRPr="00821BFC" w:rsidRDefault="00CD6A43" w:rsidP="00CD6A43">
      <w:pPr>
        <w:pStyle w:val="NormalWeb"/>
        <w:numPr>
          <w:ilvl w:val="0"/>
          <w:numId w:val="12"/>
        </w:numPr>
        <w:rPr>
          <w:i/>
          <w:color w:val="595959" w:themeColor="text1" w:themeTint="A6"/>
        </w:rPr>
      </w:pPr>
      <w:r w:rsidRPr="00821BFC">
        <w:rPr>
          <w:i/>
          <w:color w:val="595959" w:themeColor="text1" w:themeTint="A6"/>
        </w:rPr>
        <w:t>Define the </w:t>
      </w:r>
      <w:r w:rsidRPr="00821BFC">
        <w:rPr>
          <w:bCs/>
          <w:i/>
          <w:color w:val="595959" w:themeColor="text1" w:themeTint="A6"/>
        </w:rPr>
        <w:t>specific objectives</w:t>
      </w:r>
      <w:r w:rsidR="00F72345">
        <w:rPr>
          <w:i/>
          <w:color w:val="595959" w:themeColor="text1" w:themeTint="A6"/>
        </w:rPr>
        <w:t xml:space="preserve"> </w:t>
      </w:r>
      <w:r w:rsidRPr="00821BFC">
        <w:rPr>
          <w:i/>
          <w:color w:val="595959" w:themeColor="text1" w:themeTint="A6"/>
        </w:rPr>
        <w:t>and</w:t>
      </w:r>
      <w:r w:rsidR="00F72345">
        <w:rPr>
          <w:i/>
          <w:color w:val="595959" w:themeColor="text1" w:themeTint="A6"/>
        </w:rPr>
        <w:t xml:space="preserve"> </w:t>
      </w:r>
      <w:r w:rsidRPr="00821BFC">
        <w:rPr>
          <w:bCs/>
          <w:i/>
          <w:color w:val="595959" w:themeColor="text1" w:themeTint="A6"/>
        </w:rPr>
        <w:t>concrete results</w:t>
      </w:r>
      <w:r w:rsidR="00F72345">
        <w:rPr>
          <w:i/>
          <w:color w:val="595959" w:themeColor="text1" w:themeTint="A6"/>
        </w:rPr>
        <w:t xml:space="preserve"> </w:t>
      </w:r>
      <w:r w:rsidRPr="00821BFC">
        <w:rPr>
          <w:i/>
          <w:color w:val="595959" w:themeColor="text1" w:themeTint="A6"/>
        </w:rPr>
        <w:t>to be achieved.</w:t>
      </w:r>
    </w:p>
    <w:p w14:paraId="673A5091" w14:textId="36211F1F" w:rsidR="00C71B2B" w:rsidRPr="00C71B2B" w:rsidRDefault="00C71B2B" w:rsidP="00C71B2B">
      <w:pPr>
        <w:pStyle w:val="ListParagraph"/>
        <w:numPr>
          <w:ilvl w:val="0"/>
          <w:numId w:val="12"/>
        </w:numPr>
        <w:spacing w:after="0" w:line="240" w:lineRule="auto"/>
        <w:rPr>
          <w:rFonts w:ascii="Times New Roman" w:hAnsi="Times New Roman" w:cs="Times New Roman"/>
          <w:i/>
          <w:color w:val="595959" w:themeColor="text1" w:themeTint="A6"/>
          <w:sz w:val="24"/>
          <w:szCs w:val="24"/>
          <w:lang w:val="en-GB" w:eastAsia="en-GB"/>
        </w:rPr>
      </w:pPr>
      <w:r w:rsidRPr="00C71B2B">
        <w:rPr>
          <w:rFonts w:ascii="Times New Roman" w:hAnsi="Times New Roman" w:cs="Times New Roman"/>
          <w:i/>
          <w:color w:val="595959" w:themeColor="text1" w:themeTint="A6"/>
          <w:sz w:val="24"/>
          <w:szCs w:val="24"/>
          <w:lang w:val="en-GB" w:eastAsia="en-GB"/>
        </w:rPr>
        <w:t xml:space="preserve">How will your proposal engage at least 40 HORECA businesses and demonstrate measurable change in </w:t>
      </w:r>
      <w:r w:rsidR="00C22C18" w:rsidRPr="00C71B2B">
        <w:rPr>
          <w:rFonts w:ascii="Times New Roman" w:hAnsi="Times New Roman" w:cs="Times New Roman"/>
          <w:i/>
          <w:color w:val="595959" w:themeColor="text1" w:themeTint="A6"/>
          <w:sz w:val="24"/>
          <w:szCs w:val="24"/>
          <w:lang w:val="en-GB" w:eastAsia="en-GB"/>
        </w:rPr>
        <w:t>behaviour</w:t>
      </w:r>
      <w:r w:rsidRPr="00C71B2B">
        <w:rPr>
          <w:rFonts w:ascii="Times New Roman" w:hAnsi="Times New Roman" w:cs="Times New Roman"/>
          <w:i/>
          <w:color w:val="595959" w:themeColor="text1" w:themeTint="A6"/>
          <w:sz w:val="24"/>
          <w:szCs w:val="24"/>
          <w:lang w:val="en-GB" w:eastAsia="en-GB"/>
        </w:rPr>
        <w:t xml:space="preserve"> </w:t>
      </w:r>
      <w:r>
        <w:rPr>
          <w:rFonts w:ascii="Times New Roman" w:hAnsi="Times New Roman" w:cs="Times New Roman"/>
          <w:i/>
          <w:color w:val="595959" w:themeColor="text1" w:themeTint="A6"/>
          <w:sz w:val="24"/>
          <w:szCs w:val="24"/>
          <w:lang w:val="en-GB" w:eastAsia="en-GB"/>
        </w:rPr>
        <w:t>and practices</w:t>
      </w:r>
      <w:r w:rsidRPr="00C71B2B">
        <w:rPr>
          <w:rFonts w:ascii="Times New Roman" w:hAnsi="Times New Roman" w:cs="Times New Roman"/>
          <w:i/>
          <w:color w:val="595959" w:themeColor="text1" w:themeTint="A6"/>
          <w:sz w:val="24"/>
          <w:szCs w:val="24"/>
          <w:lang w:val="en-GB" w:eastAsia="en-GB"/>
        </w:rPr>
        <w:t xml:space="preserve"> using the HAPI methodology?</w:t>
      </w:r>
    </w:p>
    <w:p w14:paraId="66324A26" w14:textId="77777777" w:rsidR="00CD6A43" w:rsidRPr="0042081A" w:rsidRDefault="00CD6A43" w:rsidP="00CD6A43">
      <w:pPr>
        <w:rPr>
          <w:rFonts w:ascii="Times New Roman" w:eastAsia="Times New Roman" w:hAnsi="Times New Roman" w:cs="Times New Roman"/>
        </w:rPr>
      </w:pPr>
    </w:p>
    <w:p w14:paraId="2D393DE0" w14:textId="77777777" w:rsidR="00CD6A43" w:rsidRPr="0042081A" w:rsidRDefault="00CD6A43" w:rsidP="00CD6A43">
      <w:pPr>
        <w:rPr>
          <w:rFonts w:ascii="Times New Roman" w:eastAsia="Times New Roman" w:hAnsi="Times New Roman" w:cs="Times New Roman"/>
        </w:rPr>
      </w:pPr>
    </w:p>
    <w:p w14:paraId="080773B3" w14:textId="37359426"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8. Methodology</w:t>
      </w:r>
      <w:r w:rsidR="00F72345">
        <w:rPr>
          <w:rStyle w:val="apple-converted-space"/>
          <w:rFonts w:ascii="Times New Roman" w:eastAsia="Times New Roman" w:hAnsi="Times New Roman" w:cs="Times New Roman"/>
          <w:color w:val="000000"/>
        </w:rPr>
        <w:t xml:space="preserve"> </w:t>
      </w:r>
      <w:r w:rsidR="00E45CE9">
        <w:rPr>
          <w:rStyle w:val="Emphasis"/>
          <w:rFonts w:ascii="Times New Roman" w:eastAsia="Times New Roman" w:hAnsi="Times New Roman" w:cs="Times New Roman"/>
          <w:color w:val="000000"/>
        </w:rPr>
        <w:t>(max. 2</w:t>
      </w:r>
      <w:r w:rsidRPr="0042081A">
        <w:rPr>
          <w:rStyle w:val="Emphasis"/>
          <w:rFonts w:ascii="Times New Roman" w:eastAsia="Times New Roman" w:hAnsi="Times New Roman" w:cs="Times New Roman"/>
          <w:color w:val="000000"/>
        </w:rPr>
        <w:t xml:space="preserve"> pages)</w:t>
      </w:r>
    </w:p>
    <w:p w14:paraId="20EE4BC8" w14:textId="0D4500F0" w:rsidR="00CD6A43" w:rsidRPr="00821BFC" w:rsidRDefault="00CD6A43" w:rsidP="00CD6A43">
      <w:pPr>
        <w:pStyle w:val="NormalWeb"/>
        <w:numPr>
          <w:ilvl w:val="0"/>
          <w:numId w:val="14"/>
        </w:numPr>
        <w:rPr>
          <w:i/>
          <w:color w:val="595959" w:themeColor="text1" w:themeTint="A6"/>
        </w:rPr>
      </w:pPr>
      <w:r w:rsidRPr="00821BFC">
        <w:rPr>
          <w:i/>
          <w:color w:val="595959" w:themeColor="text1" w:themeTint="A6"/>
        </w:rPr>
        <w:t>What is your </w:t>
      </w:r>
      <w:r w:rsidRPr="00821BFC">
        <w:rPr>
          <w:bCs/>
          <w:i/>
          <w:color w:val="595959" w:themeColor="text1" w:themeTint="A6"/>
        </w:rPr>
        <w:t>implementation strategy</w:t>
      </w:r>
      <w:r w:rsidR="00F72345">
        <w:rPr>
          <w:bCs/>
          <w:i/>
          <w:color w:val="595959" w:themeColor="text1" w:themeTint="A6"/>
        </w:rPr>
        <w:t>,</w:t>
      </w:r>
      <w:r w:rsidR="00F72345">
        <w:rPr>
          <w:i/>
          <w:color w:val="595959" w:themeColor="text1" w:themeTint="A6"/>
        </w:rPr>
        <w:t xml:space="preserve"> </w:t>
      </w:r>
      <w:r w:rsidRPr="00821BFC">
        <w:rPr>
          <w:i/>
          <w:color w:val="595959" w:themeColor="text1" w:themeTint="A6"/>
        </w:rPr>
        <w:t>and why was it chosen?</w:t>
      </w:r>
    </w:p>
    <w:p w14:paraId="70DE0282" w14:textId="176EB5E6" w:rsidR="00CD6A43" w:rsidRPr="00821BFC" w:rsidRDefault="00CD6A43" w:rsidP="00CD6A43">
      <w:pPr>
        <w:pStyle w:val="NormalWeb"/>
        <w:numPr>
          <w:ilvl w:val="0"/>
          <w:numId w:val="14"/>
        </w:numPr>
        <w:rPr>
          <w:i/>
          <w:color w:val="595959" w:themeColor="text1" w:themeTint="A6"/>
        </w:rPr>
      </w:pPr>
      <w:r w:rsidRPr="00821BFC">
        <w:rPr>
          <w:i/>
          <w:color w:val="595959" w:themeColor="text1" w:themeTint="A6"/>
        </w:rPr>
        <w:t>How will you engage the</w:t>
      </w:r>
      <w:r w:rsidR="00F72345">
        <w:rPr>
          <w:i/>
          <w:color w:val="595959" w:themeColor="text1" w:themeTint="A6"/>
        </w:rPr>
        <w:t xml:space="preserve"> </w:t>
      </w:r>
      <w:proofErr w:type="spellStart"/>
      <w:r w:rsidRPr="00821BFC">
        <w:rPr>
          <w:bCs/>
          <w:i/>
          <w:color w:val="595959" w:themeColor="text1" w:themeTint="A6"/>
        </w:rPr>
        <w:t>HoReCa</w:t>
      </w:r>
      <w:proofErr w:type="spellEnd"/>
      <w:r w:rsidRPr="00821BFC">
        <w:rPr>
          <w:bCs/>
          <w:i/>
          <w:color w:val="595959" w:themeColor="text1" w:themeTint="A6"/>
        </w:rPr>
        <w:t xml:space="preserve"> sector</w:t>
      </w:r>
      <w:r w:rsidRPr="00821BFC">
        <w:rPr>
          <w:i/>
          <w:color w:val="595959" w:themeColor="text1" w:themeTint="A6"/>
        </w:rPr>
        <w:t>, youth, and local stakeholders?</w:t>
      </w:r>
    </w:p>
    <w:p w14:paraId="101320AD" w14:textId="0E56FF1A" w:rsidR="00CD6A43" w:rsidRPr="00821BFC" w:rsidRDefault="00CD6A43" w:rsidP="00CD6A43">
      <w:pPr>
        <w:pStyle w:val="NormalWeb"/>
        <w:numPr>
          <w:ilvl w:val="0"/>
          <w:numId w:val="14"/>
        </w:numPr>
        <w:rPr>
          <w:i/>
          <w:color w:val="595959" w:themeColor="text1" w:themeTint="A6"/>
        </w:rPr>
      </w:pPr>
      <w:r w:rsidRPr="00821BFC">
        <w:rPr>
          <w:i/>
          <w:color w:val="595959" w:themeColor="text1" w:themeTint="A6"/>
        </w:rPr>
        <w:t>What criteria were used to choose the</w:t>
      </w:r>
      <w:r w:rsidR="00F72345">
        <w:rPr>
          <w:i/>
          <w:color w:val="595959" w:themeColor="text1" w:themeTint="A6"/>
        </w:rPr>
        <w:t xml:space="preserve"> </w:t>
      </w:r>
      <w:r w:rsidRPr="00821BFC">
        <w:rPr>
          <w:bCs/>
          <w:i/>
          <w:color w:val="595959" w:themeColor="text1" w:themeTint="A6"/>
        </w:rPr>
        <w:t>project location</w:t>
      </w:r>
      <w:r w:rsidRPr="00821BFC">
        <w:rPr>
          <w:i/>
          <w:color w:val="595959" w:themeColor="text1" w:themeTint="A6"/>
        </w:rPr>
        <w:t>?</w:t>
      </w:r>
    </w:p>
    <w:p w14:paraId="48D9529B" w14:textId="24D438D9" w:rsidR="00CD6A43" w:rsidRPr="00821BFC" w:rsidRDefault="00CD6A43" w:rsidP="00CD6A43">
      <w:pPr>
        <w:pStyle w:val="NormalWeb"/>
        <w:numPr>
          <w:ilvl w:val="0"/>
          <w:numId w:val="14"/>
        </w:numPr>
        <w:rPr>
          <w:i/>
          <w:color w:val="595959" w:themeColor="text1" w:themeTint="A6"/>
        </w:rPr>
      </w:pPr>
      <w:r w:rsidRPr="00821BFC">
        <w:rPr>
          <w:i/>
          <w:color w:val="595959" w:themeColor="text1" w:themeTint="A6"/>
        </w:rPr>
        <w:t>Describe your</w:t>
      </w:r>
      <w:r w:rsidR="00F72345">
        <w:rPr>
          <w:i/>
          <w:color w:val="595959" w:themeColor="text1" w:themeTint="A6"/>
        </w:rPr>
        <w:t xml:space="preserve"> </w:t>
      </w:r>
      <w:r w:rsidRPr="00821BFC">
        <w:rPr>
          <w:bCs/>
          <w:i/>
          <w:color w:val="595959" w:themeColor="text1" w:themeTint="A6"/>
        </w:rPr>
        <w:t>project team structure</w:t>
      </w:r>
      <w:r w:rsidRPr="00821BFC">
        <w:rPr>
          <w:i/>
          <w:color w:val="595959" w:themeColor="text1" w:themeTint="A6"/>
        </w:rPr>
        <w:t>, without naming individuals.</w:t>
      </w:r>
    </w:p>
    <w:p w14:paraId="5442E245" w14:textId="324DDB56" w:rsidR="00CD6A43" w:rsidRPr="00821BFC" w:rsidRDefault="00CD6A43" w:rsidP="00CD6A43">
      <w:pPr>
        <w:pStyle w:val="NormalWeb"/>
        <w:numPr>
          <w:ilvl w:val="0"/>
          <w:numId w:val="14"/>
        </w:numPr>
        <w:rPr>
          <w:i/>
          <w:color w:val="595959" w:themeColor="text1" w:themeTint="A6"/>
        </w:rPr>
      </w:pPr>
      <w:r w:rsidRPr="00821BFC">
        <w:rPr>
          <w:i/>
          <w:color w:val="595959" w:themeColor="text1" w:themeTint="A6"/>
        </w:rPr>
        <w:t>If relevant, explain how</w:t>
      </w:r>
      <w:r w:rsidR="00F72345">
        <w:rPr>
          <w:i/>
          <w:color w:val="595959" w:themeColor="text1" w:themeTint="A6"/>
        </w:rPr>
        <w:t xml:space="preserve"> </w:t>
      </w:r>
      <w:r w:rsidRPr="00821BFC">
        <w:rPr>
          <w:bCs/>
          <w:i/>
          <w:color w:val="595959" w:themeColor="text1" w:themeTint="A6"/>
        </w:rPr>
        <w:t>gender and inclusion</w:t>
      </w:r>
      <w:r w:rsidR="00F72345">
        <w:rPr>
          <w:i/>
          <w:color w:val="595959" w:themeColor="text1" w:themeTint="A6"/>
        </w:rPr>
        <w:t xml:space="preserve"> </w:t>
      </w:r>
      <w:r w:rsidRPr="00821BFC">
        <w:rPr>
          <w:i/>
          <w:color w:val="595959" w:themeColor="text1" w:themeTint="A6"/>
        </w:rPr>
        <w:t>will be considered.</w:t>
      </w:r>
    </w:p>
    <w:p w14:paraId="24EF425E" w14:textId="77777777" w:rsidR="00CD6A43" w:rsidRPr="0042081A" w:rsidRDefault="00CD6A43" w:rsidP="00CD6A43">
      <w:pPr>
        <w:rPr>
          <w:rFonts w:ascii="Times New Roman" w:eastAsia="Times New Roman" w:hAnsi="Times New Roman" w:cs="Times New Roman"/>
        </w:rPr>
      </w:pPr>
    </w:p>
    <w:p w14:paraId="09D1C6B3" w14:textId="77777777" w:rsidR="00CD6A43"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lastRenderedPageBreak/>
        <w:t>9. Activity Plan</w:t>
      </w:r>
    </w:p>
    <w:p w14:paraId="0F0D8387" w14:textId="49177325" w:rsidR="00D921AB" w:rsidRPr="0042081A" w:rsidRDefault="00D921AB" w:rsidP="00D921AB">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Activities Description</w:t>
      </w:r>
      <w:r w:rsidR="00F72345">
        <w:rPr>
          <w:rStyle w:val="apple-converted-space"/>
          <w:rFonts w:ascii="Times New Roman" w:eastAsia="Times New Roman" w:hAnsi="Times New Roman" w:cs="Times New Roman"/>
          <w:color w:val="000000"/>
        </w:rPr>
        <w:t xml:space="preserve"> </w:t>
      </w:r>
      <w:r w:rsidRPr="0042081A">
        <w:rPr>
          <w:rStyle w:val="Emphasis"/>
          <w:rFonts w:ascii="Times New Roman" w:eastAsia="Times New Roman" w:hAnsi="Times New Roman" w:cs="Times New Roman"/>
          <w:color w:val="000000"/>
        </w:rPr>
        <w:t>(max. 3 pages)</w:t>
      </w:r>
    </w:p>
    <w:p w14:paraId="147B80A7" w14:textId="77777777" w:rsidR="00D921AB" w:rsidRPr="00821BFC" w:rsidRDefault="00D921AB" w:rsidP="00D921AB">
      <w:pPr>
        <w:pStyle w:val="NormalWeb"/>
        <w:numPr>
          <w:ilvl w:val="0"/>
          <w:numId w:val="13"/>
        </w:numPr>
        <w:rPr>
          <w:i/>
          <w:color w:val="595959" w:themeColor="text1" w:themeTint="A6"/>
        </w:rPr>
      </w:pPr>
      <w:r w:rsidRPr="00821BFC">
        <w:rPr>
          <w:i/>
          <w:color w:val="595959" w:themeColor="text1" w:themeTint="A6"/>
        </w:rPr>
        <w:t>Describe each activity in detail.</w:t>
      </w:r>
    </w:p>
    <w:p w14:paraId="6D965E73" w14:textId="15B7A936" w:rsidR="00D921AB" w:rsidRPr="00821BFC" w:rsidRDefault="00D921AB" w:rsidP="00D921AB">
      <w:pPr>
        <w:pStyle w:val="NormalWeb"/>
        <w:numPr>
          <w:ilvl w:val="0"/>
          <w:numId w:val="13"/>
        </w:numPr>
        <w:rPr>
          <w:i/>
          <w:color w:val="595959" w:themeColor="text1" w:themeTint="A6"/>
        </w:rPr>
      </w:pPr>
      <w:r w:rsidRPr="00821BFC">
        <w:rPr>
          <w:i/>
          <w:color w:val="595959" w:themeColor="text1" w:themeTint="A6"/>
        </w:rPr>
        <w:t>Mention any</w:t>
      </w:r>
      <w:r w:rsidR="00F72345">
        <w:rPr>
          <w:rStyle w:val="apple-converted-space"/>
          <w:i/>
          <w:color w:val="595959" w:themeColor="text1" w:themeTint="A6"/>
        </w:rPr>
        <w:t xml:space="preserve"> </w:t>
      </w:r>
      <w:r w:rsidRPr="00821BFC">
        <w:rPr>
          <w:rStyle w:val="Strong"/>
          <w:b w:val="0"/>
          <w:i/>
          <w:color w:val="595959" w:themeColor="text1" w:themeTint="A6"/>
        </w:rPr>
        <w:t>planned outputs</w:t>
      </w:r>
      <w:r w:rsidR="00F72345">
        <w:rPr>
          <w:rStyle w:val="apple-converted-space"/>
          <w:b/>
          <w:i/>
          <w:color w:val="595959" w:themeColor="text1" w:themeTint="A6"/>
        </w:rPr>
        <w:t xml:space="preserve"> </w:t>
      </w:r>
      <w:r w:rsidRPr="00821BFC">
        <w:rPr>
          <w:i/>
          <w:color w:val="595959" w:themeColor="text1" w:themeTint="A6"/>
        </w:rPr>
        <w:t xml:space="preserve">(reports, </w:t>
      </w:r>
      <w:r>
        <w:rPr>
          <w:i/>
          <w:color w:val="595959" w:themeColor="text1" w:themeTint="A6"/>
        </w:rPr>
        <w:t xml:space="preserve">outreach materials, </w:t>
      </w:r>
      <w:r w:rsidRPr="00821BFC">
        <w:rPr>
          <w:i/>
          <w:color w:val="595959" w:themeColor="text1" w:themeTint="A6"/>
        </w:rPr>
        <w:t>etc.).</w:t>
      </w:r>
    </w:p>
    <w:p w14:paraId="3CB2528C" w14:textId="77777777" w:rsidR="00D921AB" w:rsidRPr="00821BFC" w:rsidRDefault="00D921AB" w:rsidP="00D921AB">
      <w:pPr>
        <w:pStyle w:val="NormalWeb"/>
        <w:numPr>
          <w:ilvl w:val="0"/>
          <w:numId w:val="13"/>
        </w:numPr>
        <w:rPr>
          <w:i/>
          <w:color w:val="595959" w:themeColor="text1" w:themeTint="A6"/>
        </w:rPr>
      </w:pPr>
      <w:r w:rsidRPr="00821BFC">
        <w:rPr>
          <w:i/>
          <w:color w:val="595959" w:themeColor="text1" w:themeTint="A6"/>
        </w:rPr>
        <w:t>Describe how</w:t>
      </w:r>
      <w:r w:rsidRPr="00821BFC">
        <w:rPr>
          <w:rStyle w:val="apple-converted-space"/>
          <w:i/>
          <w:color w:val="595959" w:themeColor="text1" w:themeTint="A6"/>
        </w:rPr>
        <w:t> </w:t>
      </w:r>
      <w:r w:rsidRPr="00821BFC">
        <w:rPr>
          <w:rStyle w:val="Strong"/>
          <w:b w:val="0"/>
          <w:i/>
          <w:color w:val="595959" w:themeColor="text1" w:themeTint="A6"/>
        </w:rPr>
        <w:t>visibility</w:t>
      </w:r>
      <w:r w:rsidRPr="00821BFC">
        <w:rPr>
          <w:rStyle w:val="apple-converted-space"/>
          <w:b/>
          <w:i/>
          <w:color w:val="595959" w:themeColor="text1" w:themeTint="A6"/>
        </w:rPr>
        <w:t> </w:t>
      </w:r>
      <w:r w:rsidRPr="00821BFC">
        <w:rPr>
          <w:i/>
          <w:color w:val="595959" w:themeColor="text1" w:themeTint="A6"/>
        </w:rPr>
        <w:t>will be ensured.</w:t>
      </w:r>
    </w:p>
    <w:p w14:paraId="4FC07D7E" w14:textId="77777777" w:rsidR="00CD6A43" w:rsidRPr="000A0DF9" w:rsidRDefault="00CD6A43" w:rsidP="00CD6A43">
      <w:pPr>
        <w:pStyle w:val="NormalWeb"/>
        <w:rPr>
          <w:i/>
          <w:color w:val="595959" w:themeColor="text1" w:themeTint="A6"/>
        </w:rPr>
      </w:pPr>
      <w:r w:rsidRPr="000A0DF9">
        <w:rPr>
          <w:i/>
          <w:color w:val="595959" w:themeColor="text1" w:themeTint="A6"/>
        </w:rPr>
        <w:t>Use this simplified structure for Month-by-Month planning. Add rows as needed.</w:t>
      </w:r>
    </w:p>
    <w:p w14:paraId="269B3B05"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bl>
      <w:tblPr>
        <w:tblW w:w="5000" w:type="pct"/>
        <w:tblBorders>
          <w:top w:val="nil"/>
          <w:left w:val="nil"/>
          <w:right w:val="nil"/>
        </w:tblBorders>
        <w:tblLook w:val="0000" w:firstRow="0" w:lastRow="0" w:firstColumn="0" w:lastColumn="0" w:noHBand="0" w:noVBand="0"/>
      </w:tblPr>
      <w:tblGrid>
        <w:gridCol w:w="2952"/>
        <w:gridCol w:w="2953"/>
        <w:gridCol w:w="2951"/>
      </w:tblGrid>
      <w:tr w:rsidR="00037B2F" w:rsidRPr="0042081A" w14:paraId="68B3E933" w14:textId="77777777" w:rsidTr="00A467BE">
        <w:trPr>
          <w:trHeight w:val="329"/>
        </w:trPr>
        <w:tc>
          <w:tcPr>
            <w:tcW w:w="1667"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C33E60A" w14:textId="77777777" w:rsidR="00037B2F" w:rsidRPr="0042081A" w:rsidRDefault="00037B2F" w:rsidP="00A467BE">
            <w:pPr>
              <w:widowControl w:val="0"/>
              <w:autoSpaceDE w:val="0"/>
              <w:autoSpaceDN w:val="0"/>
              <w:adjustRightInd w:val="0"/>
              <w:jc w:val="center"/>
              <w:rPr>
                <w:rFonts w:ascii="Times New Roman" w:hAnsi="Times New Roman" w:cs="Times New Roman"/>
                <w:sz w:val="24"/>
                <w:szCs w:val="24"/>
                <w:lang w:val="en-GB"/>
              </w:rPr>
            </w:pPr>
            <w:r w:rsidRPr="0042081A">
              <w:rPr>
                <w:rFonts w:ascii="Times New Roman" w:hAnsi="Times New Roman" w:cs="Times New Roman"/>
                <w:b/>
                <w:bCs/>
                <w:color w:val="000000"/>
                <w:lang w:val="en-GB"/>
              </w:rPr>
              <w:t>Month</w:t>
            </w:r>
          </w:p>
        </w:tc>
        <w:tc>
          <w:tcPr>
            <w:tcW w:w="1667"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5E0CE273" w14:textId="77777777" w:rsidR="00037B2F" w:rsidRPr="0042081A" w:rsidRDefault="00037B2F" w:rsidP="00A467BE">
            <w:pPr>
              <w:widowControl w:val="0"/>
              <w:autoSpaceDE w:val="0"/>
              <w:autoSpaceDN w:val="0"/>
              <w:adjustRightInd w:val="0"/>
              <w:jc w:val="center"/>
              <w:rPr>
                <w:rFonts w:ascii="Times New Roman" w:hAnsi="Times New Roman" w:cs="Times New Roman"/>
                <w:sz w:val="24"/>
                <w:szCs w:val="24"/>
                <w:lang w:val="en-GB"/>
              </w:rPr>
            </w:pPr>
            <w:r w:rsidRPr="0042081A">
              <w:rPr>
                <w:rFonts w:ascii="Times New Roman" w:hAnsi="Times New Roman" w:cs="Times New Roman"/>
                <w:b/>
                <w:bCs/>
                <w:color w:val="000000"/>
                <w:lang w:val="en-GB"/>
              </w:rPr>
              <w:t>Activity</w:t>
            </w:r>
          </w:p>
        </w:tc>
        <w:tc>
          <w:tcPr>
            <w:tcW w:w="1667" w:type="pct"/>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100" w:type="nil"/>
              <w:right w:w="100" w:type="nil"/>
            </w:tcMar>
            <w:vAlign w:val="center"/>
          </w:tcPr>
          <w:p w14:paraId="2F58474C" w14:textId="77777777" w:rsidR="00037B2F" w:rsidRPr="0042081A" w:rsidRDefault="00037B2F" w:rsidP="00A467BE">
            <w:pPr>
              <w:widowControl w:val="0"/>
              <w:autoSpaceDE w:val="0"/>
              <w:autoSpaceDN w:val="0"/>
              <w:adjustRightInd w:val="0"/>
              <w:jc w:val="center"/>
              <w:rPr>
                <w:rFonts w:ascii="Times New Roman" w:hAnsi="Times New Roman" w:cs="Times New Roman"/>
                <w:sz w:val="24"/>
                <w:szCs w:val="24"/>
                <w:lang w:val="en-GB"/>
              </w:rPr>
            </w:pPr>
            <w:r w:rsidRPr="0042081A">
              <w:rPr>
                <w:rFonts w:ascii="Times New Roman" w:hAnsi="Times New Roman" w:cs="Times New Roman"/>
                <w:b/>
                <w:bCs/>
                <w:color w:val="000000"/>
                <w:lang w:val="en-GB"/>
              </w:rPr>
              <w:t>Expected Output</w:t>
            </w:r>
          </w:p>
        </w:tc>
      </w:tr>
      <w:tr w:rsidR="00037B2F" w:rsidRPr="0042081A" w14:paraId="4E96A8B6" w14:textId="77777777" w:rsidTr="00037B2F">
        <w:tblPrEx>
          <w:tblBorders>
            <w:top w:val="none" w:sz="0" w:space="0" w:color="auto"/>
          </w:tblBorders>
        </w:tblPrEx>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59064B60"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Month 1</w:t>
            </w: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618699C2"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3C5994C"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5C0DCB0D" w14:textId="77777777" w:rsidTr="00037B2F">
        <w:tblPrEx>
          <w:tblBorders>
            <w:top w:val="none" w:sz="0" w:space="0" w:color="auto"/>
          </w:tblBorders>
        </w:tblPrEx>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04D33F7D"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Month 2</w:t>
            </w: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37374B11"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5F47AEE7"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r w:rsidR="00037B2F" w:rsidRPr="0042081A" w14:paraId="3151295C" w14:textId="77777777" w:rsidTr="00037B2F">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1833AA96" w14:textId="77777777" w:rsidR="00037B2F" w:rsidRPr="0042081A" w:rsidRDefault="00037B2F">
            <w:pPr>
              <w:widowControl w:val="0"/>
              <w:autoSpaceDE w:val="0"/>
              <w:autoSpaceDN w:val="0"/>
              <w:adjustRightInd w:val="0"/>
              <w:rPr>
                <w:rFonts w:ascii="Times New Roman" w:hAnsi="Times New Roman" w:cs="Times New Roman"/>
                <w:sz w:val="24"/>
                <w:szCs w:val="24"/>
                <w:lang w:val="en-GB"/>
              </w:rPr>
            </w:pPr>
            <w:r w:rsidRPr="0042081A">
              <w:rPr>
                <w:rFonts w:ascii="Times New Roman" w:hAnsi="Times New Roman" w:cs="Times New Roman"/>
                <w:color w:val="000000"/>
                <w:lang w:val="en-GB"/>
              </w:rPr>
              <w:t>…</w:t>
            </w: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1123EF72"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c>
          <w:tcPr>
            <w:tcW w:w="1667" w:type="pct"/>
            <w:tcBorders>
              <w:top w:val="single" w:sz="8" w:space="0" w:color="000000"/>
              <w:left w:val="single" w:sz="8" w:space="0" w:color="000000"/>
              <w:bottom w:val="single" w:sz="8" w:space="0" w:color="000000"/>
              <w:right w:val="single" w:sz="8" w:space="0" w:color="000000"/>
            </w:tcBorders>
            <w:tcMar>
              <w:top w:w="100" w:type="nil"/>
              <w:right w:w="100" w:type="nil"/>
            </w:tcMar>
            <w:vAlign w:val="center"/>
          </w:tcPr>
          <w:p w14:paraId="2AA5AFAC" w14:textId="77777777" w:rsidR="00037B2F" w:rsidRPr="0042081A" w:rsidRDefault="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tc>
      </w:tr>
    </w:tbl>
    <w:p w14:paraId="11AC7A07" w14:textId="77777777" w:rsidR="00037B2F" w:rsidRPr="0042081A" w:rsidRDefault="00037B2F" w:rsidP="00037B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p w14:paraId="20D21C96" w14:textId="77777777" w:rsidR="00CD6A43" w:rsidRPr="0042081A" w:rsidRDefault="00CD6A43" w:rsidP="00CD6A43">
      <w:pPr>
        <w:rPr>
          <w:rFonts w:ascii="Times New Roman" w:eastAsia="Times New Roman" w:hAnsi="Times New Roman" w:cs="Times New Roman"/>
          <w:sz w:val="24"/>
          <w:szCs w:val="24"/>
        </w:rPr>
      </w:pPr>
    </w:p>
    <w:p w14:paraId="379F6941" w14:textId="46D51691"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10. Project Impact</w:t>
      </w:r>
      <w:r w:rsidR="00F72345">
        <w:rPr>
          <w:rStyle w:val="apple-converted-space"/>
          <w:rFonts w:ascii="Times New Roman" w:eastAsia="Times New Roman" w:hAnsi="Times New Roman" w:cs="Times New Roman"/>
          <w:color w:val="000000"/>
        </w:rPr>
        <w:t xml:space="preserve"> </w:t>
      </w:r>
      <w:r w:rsidRPr="0042081A">
        <w:rPr>
          <w:rStyle w:val="Emphasis"/>
          <w:rFonts w:ascii="Times New Roman" w:eastAsia="Times New Roman" w:hAnsi="Times New Roman" w:cs="Times New Roman"/>
          <w:color w:val="000000"/>
        </w:rPr>
        <w:t>(max. 2 pages)</w:t>
      </w:r>
    </w:p>
    <w:p w14:paraId="7995B661" w14:textId="766A1085" w:rsidR="00CD6A43" w:rsidRPr="000A0DF9" w:rsidRDefault="00CD6A43" w:rsidP="00CD6A43">
      <w:pPr>
        <w:pStyle w:val="NormalWeb"/>
        <w:numPr>
          <w:ilvl w:val="0"/>
          <w:numId w:val="15"/>
        </w:numPr>
        <w:rPr>
          <w:rStyle w:val="Strong"/>
          <w:b w:val="0"/>
          <w:i/>
          <w:color w:val="595959" w:themeColor="text1" w:themeTint="A6"/>
        </w:rPr>
      </w:pPr>
      <w:r w:rsidRPr="000A0DF9">
        <w:rPr>
          <w:rStyle w:val="Strong"/>
          <w:b w:val="0"/>
          <w:i/>
          <w:color w:val="595959" w:themeColor="text1" w:themeTint="A6"/>
        </w:rPr>
        <w:t>What impact will the project have on</w:t>
      </w:r>
      <w:r w:rsidR="00F72345">
        <w:rPr>
          <w:rStyle w:val="Strong"/>
          <w:b w:val="0"/>
          <w:i/>
          <w:color w:val="595959" w:themeColor="text1" w:themeTint="A6"/>
        </w:rPr>
        <w:t xml:space="preserve"> </w:t>
      </w:r>
      <w:r w:rsidRPr="000A0DF9">
        <w:rPr>
          <w:rStyle w:val="Strong"/>
          <w:b w:val="0"/>
          <w:i/>
          <w:color w:val="595959" w:themeColor="text1" w:themeTint="A6"/>
        </w:rPr>
        <w:t>plastic reduction,</w:t>
      </w:r>
      <w:r w:rsidR="00F72345">
        <w:rPr>
          <w:rStyle w:val="Strong"/>
          <w:b w:val="0"/>
          <w:i/>
          <w:color w:val="595959" w:themeColor="text1" w:themeTint="A6"/>
        </w:rPr>
        <w:t xml:space="preserve"> </w:t>
      </w:r>
      <w:r w:rsidRPr="000A0DF9">
        <w:rPr>
          <w:rStyle w:val="Strong"/>
          <w:b w:val="0"/>
          <w:i/>
          <w:color w:val="595959" w:themeColor="text1" w:themeTint="A6"/>
        </w:rPr>
        <w:t xml:space="preserve">consumer </w:t>
      </w:r>
      <w:r w:rsidR="000A6045" w:rsidRPr="000A0DF9">
        <w:rPr>
          <w:rStyle w:val="Strong"/>
          <w:b w:val="0"/>
          <w:i/>
          <w:color w:val="595959" w:themeColor="text1" w:themeTint="A6"/>
        </w:rPr>
        <w:t>behaviour</w:t>
      </w:r>
      <w:r w:rsidRPr="000A0DF9">
        <w:rPr>
          <w:rStyle w:val="Strong"/>
          <w:b w:val="0"/>
          <w:i/>
          <w:color w:val="595959" w:themeColor="text1" w:themeTint="A6"/>
        </w:rPr>
        <w:t>, and</w:t>
      </w:r>
      <w:r w:rsidR="00F72345">
        <w:rPr>
          <w:rStyle w:val="Strong"/>
          <w:b w:val="0"/>
          <w:i/>
          <w:color w:val="595959" w:themeColor="text1" w:themeTint="A6"/>
        </w:rPr>
        <w:t xml:space="preserve"> </w:t>
      </w:r>
      <w:proofErr w:type="spellStart"/>
      <w:r w:rsidRPr="000A0DF9">
        <w:rPr>
          <w:rStyle w:val="Strong"/>
          <w:b w:val="0"/>
          <w:i/>
          <w:color w:val="595959" w:themeColor="text1" w:themeTint="A6"/>
        </w:rPr>
        <w:t>HoReCa</w:t>
      </w:r>
      <w:proofErr w:type="spellEnd"/>
      <w:r w:rsidRPr="000A0DF9">
        <w:rPr>
          <w:rStyle w:val="Strong"/>
          <w:b w:val="0"/>
          <w:i/>
          <w:color w:val="595959" w:themeColor="text1" w:themeTint="A6"/>
        </w:rPr>
        <w:t xml:space="preserve"> practices</w:t>
      </w:r>
      <w:r w:rsidR="000A6045">
        <w:rPr>
          <w:rStyle w:val="Strong"/>
          <w:b w:val="0"/>
          <w:i/>
          <w:color w:val="595959" w:themeColor="text1" w:themeTint="A6"/>
        </w:rPr>
        <w:t xml:space="preserve"> – use specific indicators</w:t>
      </w:r>
      <w:r w:rsidRPr="000A0DF9">
        <w:rPr>
          <w:rStyle w:val="Strong"/>
          <w:b w:val="0"/>
          <w:i/>
          <w:color w:val="595959" w:themeColor="text1" w:themeTint="A6"/>
        </w:rPr>
        <w:t>?</w:t>
      </w:r>
    </w:p>
    <w:p w14:paraId="7F82AA49" w14:textId="28F76077" w:rsidR="00CD6A43" w:rsidRPr="000A0DF9" w:rsidRDefault="00CD6A43" w:rsidP="00CD6A43">
      <w:pPr>
        <w:pStyle w:val="NormalWeb"/>
        <w:numPr>
          <w:ilvl w:val="0"/>
          <w:numId w:val="15"/>
        </w:numPr>
        <w:rPr>
          <w:rStyle w:val="Strong"/>
          <w:b w:val="0"/>
          <w:i/>
          <w:color w:val="595959" w:themeColor="text1" w:themeTint="A6"/>
        </w:rPr>
      </w:pPr>
      <w:r w:rsidRPr="000A0DF9">
        <w:rPr>
          <w:rStyle w:val="Strong"/>
          <w:b w:val="0"/>
          <w:i/>
          <w:color w:val="595959" w:themeColor="text1" w:themeTint="A6"/>
        </w:rPr>
        <w:t>What changes ar</w:t>
      </w:r>
      <w:r w:rsidR="00A467BE">
        <w:rPr>
          <w:rStyle w:val="Strong"/>
          <w:b w:val="0"/>
          <w:i/>
          <w:color w:val="595959" w:themeColor="text1" w:themeTint="A6"/>
        </w:rPr>
        <w:t>e expected in public perception</w:t>
      </w:r>
      <w:r w:rsidRPr="000A0DF9">
        <w:rPr>
          <w:rStyle w:val="Strong"/>
          <w:b w:val="0"/>
          <w:i/>
          <w:color w:val="595959" w:themeColor="text1" w:themeTint="A6"/>
        </w:rPr>
        <w:t>?</w:t>
      </w:r>
    </w:p>
    <w:p w14:paraId="204AFA47" w14:textId="767BAA75" w:rsidR="00CD6A43" w:rsidRDefault="00CD6A43" w:rsidP="00CD6A43">
      <w:pPr>
        <w:pStyle w:val="NormalWeb"/>
        <w:numPr>
          <w:ilvl w:val="0"/>
          <w:numId w:val="15"/>
        </w:numPr>
        <w:rPr>
          <w:rStyle w:val="Strong"/>
          <w:b w:val="0"/>
          <w:i/>
          <w:color w:val="595959" w:themeColor="text1" w:themeTint="A6"/>
        </w:rPr>
      </w:pPr>
      <w:r w:rsidRPr="000A0DF9">
        <w:rPr>
          <w:rStyle w:val="Strong"/>
          <w:b w:val="0"/>
          <w:i/>
          <w:color w:val="595959" w:themeColor="text1" w:themeTint="A6"/>
        </w:rPr>
        <w:t>How will you ensure sustainability beyond the project period?</w:t>
      </w:r>
    </w:p>
    <w:p w14:paraId="01474398" w14:textId="77777777" w:rsidR="000A6045" w:rsidRPr="000A6045" w:rsidRDefault="000A6045" w:rsidP="00CD6A43">
      <w:pPr>
        <w:pStyle w:val="NormalWeb"/>
        <w:numPr>
          <w:ilvl w:val="0"/>
          <w:numId w:val="15"/>
        </w:numPr>
        <w:rPr>
          <w:bCs/>
          <w:i/>
          <w:color w:val="595959" w:themeColor="text1" w:themeTint="A6"/>
        </w:rPr>
      </w:pPr>
    </w:p>
    <w:p w14:paraId="77702B10"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11. Budget and Justification</w:t>
      </w:r>
    </w:p>
    <w:p w14:paraId="25310AA3" w14:textId="52FA6041" w:rsidR="00CD6A43" w:rsidRPr="000A0DF9" w:rsidRDefault="00CD6A43" w:rsidP="00CD6A43">
      <w:pPr>
        <w:pStyle w:val="NormalWeb"/>
        <w:rPr>
          <w:i/>
          <w:color w:val="595959" w:themeColor="text1" w:themeTint="A6"/>
        </w:rPr>
      </w:pPr>
      <w:r w:rsidRPr="000A0DF9">
        <w:rPr>
          <w:i/>
          <w:color w:val="595959" w:themeColor="text1" w:themeTint="A6"/>
        </w:rPr>
        <w:t>Use</w:t>
      </w:r>
      <w:r w:rsidR="00F72345">
        <w:rPr>
          <w:rStyle w:val="apple-converted-space"/>
          <w:i/>
          <w:color w:val="595959" w:themeColor="text1" w:themeTint="A6"/>
        </w:rPr>
        <w:t xml:space="preserve"> </w:t>
      </w:r>
      <w:r w:rsidRPr="000A0DF9">
        <w:rPr>
          <w:rStyle w:val="Strong"/>
          <w:i/>
          <w:color w:val="595959" w:themeColor="text1" w:themeTint="A6"/>
        </w:rPr>
        <w:t>Annex B</w:t>
      </w:r>
      <w:r w:rsidR="00F72345">
        <w:rPr>
          <w:rStyle w:val="apple-converted-space"/>
          <w:i/>
          <w:color w:val="595959" w:themeColor="text1" w:themeTint="A6"/>
        </w:rPr>
        <w:t xml:space="preserve"> </w:t>
      </w:r>
      <w:r w:rsidRPr="000A0DF9">
        <w:rPr>
          <w:i/>
          <w:color w:val="595959" w:themeColor="text1" w:themeTint="A6"/>
        </w:rPr>
        <w:t>(Excel) to present the full budget and cost justification in line with EU PRAG rules.</w:t>
      </w:r>
    </w:p>
    <w:p w14:paraId="6571D293" w14:textId="77777777" w:rsidR="00CD6A43" w:rsidRPr="0042081A" w:rsidRDefault="00CD6A43" w:rsidP="00CD6A43">
      <w:pPr>
        <w:rPr>
          <w:rFonts w:ascii="Times New Roman" w:eastAsia="Times New Roman" w:hAnsi="Times New Roman" w:cs="Times New Roman"/>
        </w:rPr>
      </w:pPr>
    </w:p>
    <w:p w14:paraId="5AA8368E" w14:textId="154A111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12. Financial and Operational Capacity</w:t>
      </w:r>
      <w:r w:rsidR="00F72345">
        <w:rPr>
          <w:rStyle w:val="apple-converted-space"/>
          <w:rFonts w:ascii="Times New Roman" w:eastAsia="Times New Roman" w:hAnsi="Times New Roman" w:cs="Times New Roman"/>
          <w:color w:val="000000"/>
        </w:rPr>
        <w:t xml:space="preserve"> </w:t>
      </w:r>
      <w:r w:rsidR="00763F90">
        <w:rPr>
          <w:rStyle w:val="Emphasis"/>
          <w:rFonts w:ascii="Times New Roman" w:eastAsia="Times New Roman" w:hAnsi="Times New Roman" w:cs="Times New Roman"/>
          <w:color w:val="000000"/>
        </w:rPr>
        <w:t>(max.2</w:t>
      </w:r>
      <w:r w:rsidRPr="0042081A">
        <w:rPr>
          <w:rStyle w:val="Emphasis"/>
          <w:rFonts w:ascii="Times New Roman" w:eastAsia="Times New Roman" w:hAnsi="Times New Roman" w:cs="Times New Roman"/>
          <w:color w:val="000000"/>
        </w:rPr>
        <w:t xml:space="preserve"> page</w:t>
      </w:r>
      <w:r w:rsidR="00763F90">
        <w:rPr>
          <w:rStyle w:val="Emphasis"/>
          <w:rFonts w:ascii="Times New Roman" w:eastAsia="Times New Roman" w:hAnsi="Times New Roman" w:cs="Times New Roman"/>
          <w:color w:val="000000"/>
        </w:rPr>
        <w:t>s</w:t>
      </w:r>
      <w:r w:rsidRPr="0042081A">
        <w:rPr>
          <w:rStyle w:val="Emphasis"/>
          <w:rFonts w:ascii="Times New Roman" w:eastAsia="Times New Roman" w:hAnsi="Times New Roman" w:cs="Times New Roman"/>
          <w:color w:val="000000"/>
        </w:rPr>
        <w:t>)</w:t>
      </w:r>
    </w:p>
    <w:p w14:paraId="1BF0D66D" w14:textId="77777777" w:rsidR="00D6776A" w:rsidRDefault="00CD6A43" w:rsidP="00D6776A">
      <w:pPr>
        <w:pStyle w:val="NormalWeb"/>
        <w:numPr>
          <w:ilvl w:val="0"/>
          <w:numId w:val="16"/>
        </w:numPr>
        <w:rPr>
          <w:i/>
          <w:color w:val="595959" w:themeColor="text1" w:themeTint="A6"/>
        </w:rPr>
      </w:pPr>
      <w:r w:rsidRPr="000A0DF9">
        <w:rPr>
          <w:i/>
          <w:color w:val="595959" w:themeColor="text1" w:themeTint="A6"/>
        </w:rPr>
        <w:t>Describe the organization’s structure and relevant experience.</w:t>
      </w:r>
    </w:p>
    <w:p w14:paraId="748EEFC8" w14:textId="2C38D361" w:rsidR="00D6776A" w:rsidRPr="00D6776A" w:rsidRDefault="00D6776A" w:rsidP="00D6776A">
      <w:pPr>
        <w:pStyle w:val="NormalWeb"/>
        <w:numPr>
          <w:ilvl w:val="0"/>
          <w:numId w:val="16"/>
        </w:numPr>
        <w:rPr>
          <w:i/>
          <w:color w:val="595959" w:themeColor="text1" w:themeTint="A6"/>
        </w:rPr>
      </w:pPr>
      <w:r w:rsidRPr="00C72723">
        <w:rPr>
          <w:i/>
          <w:color w:val="595959" w:themeColor="text1" w:themeTint="A6"/>
        </w:rPr>
        <w:t>Provide a list of previous projects for the past 3 years by completing the table below. For each project, please include the following details:</w:t>
      </w:r>
    </w:p>
    <w:p w14:paraId="493CA2E0" w14:textId="7BC61F6F" w:rsidR="00763F90" w:rsidRDefault="00763F90" w:rsidP="00D6776A">
      <w:pPr>
        <w:pStyle w:val="NormalWeb"/>
        <w:rPr>
          <w:i/>
          <w:color w:val="595959" w:themeColor="text1" w:themeTint="A6"/>
        </w:rPr>
      </w:pPr>
    </w:p>
    <w:p w14:paraId="6D03B900" w14:textId="77777777" w:rsidR="00F72345" w:rsidRDefault="00F72345" w:rsidP="00D6776A">
      <w:pPr>
        <w:pStyle w:val="NormalWeb"/>
        <w:rPr>
          <w:i/>
          <w:color w:val="595959" w:themeColor="text1" w:themeTint="A6"/>
        </w:rPr>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ook w:val="0400" w:firstRow="0" w:lastRow="0" w:firstColumn="0" w:lastColumn="0" w:noHBand="0" w:noVBand="1"/>
      </w:tblPr>
      <w:tblGrid>
        <w:gridCol w:w="3640"/>
        <w:gridCol w:w="1301"/>
        <w:gridCol w:w="1023"/>
        <w:gridCol w:w="1156"/>
        <w:gridCol w:w="1736"/>
      </w:tblGrid>
      <w:tr w:rsidR="00A467BE" w:rsidRPr="00A467BE" w14:paraId="475E8EED" w14:textId="77777777" w:rsidTr="002F5668">
        <w:tc>
          <w:tcPr>
            <w:tcW w:w="5000" w:type="pct"/>
            <w:gridSpan w:val="5"/>
            <w:shd w:val="clear" w:color="auto" w:fill="B8CCE4" w:themeFill="accent1" w:themeFillTint="66"/>
          </w:tcPr>
          <w:p w14:paraId="4FA8C77D" w14:textId="77777777" w:rsidR="000C6B5D" w:rsidRPr="00A467BE" w:rsidRDefault="000C6B5D" w:rsidP="001A3D68">
            <w:pPr>
              <w:spacing w:before="120" w:after="120" w:line="240" w:lineRule="auto"/>
              <w:rPr>
                <w:rFonts w:ascii="Times New Roman" w:hAnsi="Times New Roman" w:cs="Times New Roman"/>
                <w:b/>
                <w:color w:val="000000" w:themeColor="text1"/>
                <w:szCs w:val="18"/>
              </w:rPr>
            </w:pPr>
            <w:r w:rsidRPr="00A467BE">
              <w:rPr>
                <w:rFonts w:ascii="Times New Roman" w:hAnsi="Times New Roman" w:cs="Times New Roman"/>
                <w:b/>
                <w:color w:val="000000" w:themeColor="text1"/>
                <w:szCs w:val="18"/>
              </w:rPr>
              <w:lastRenderedPageBreak/>
              <w:t xml:space="preserve">List of previous projects </w:t>
            </w:r>
          </w:p>
          <w:p w14:paraId="18F9EF50" w14:textId="6A13B337" w:rsidR="000C6B5D" w:rsidRPr="00A467BE" w:rsidRDefault="000C6B5D" w:rsidP="001A3D68">
            <w:pPr>
              <w:spacing w:after="120" w:line="240" w:lineRule="auto"/>
              <w:jc w:val="both"/>
              <w:rPr>
                <w:rFonts w:ascii="Times New Roman" w:hAnsi="Times New Roman" w:cs="Times New Roman"/>
                <w:i/>
                <w:color w:val="000000" w:themeColor="text1"/>
                <w:szCs w:val="16"/>
              </w:rPr>
            </w:pPr>
            <w:r w:rsidRPr="00A467BE">
              <w:rPr>
                <w:rFonts w:ascii="Times New Roman" w:hAnsi="Times New Roman" w:cs="Times New Roman"/>
                <w:i/>
                <w:color w:val="000000" w:themeColor="text1"/>
                <w:szCs w:val="16"/>
              </w:rPr>
              <w:t xml:space="preserve">Please provide a list of your </w:t>
            </w:r>
            <w:r w:rsidR="00A467BE">
              <w:rPr>
                <w:rFonts w:ascii="Times New Roman" w:hAnsi="Times New Roman" w:cs="Times New Roman"/>
                <w:i/>
                <w:color w:val="000000" w:themeColor="text1"/>
                <w:szCs w:val="16"/>
              </w:rPr>
              <w:t>previous projects for the last 3</w:t>
            </w:r>
            <w:r w:rsidRPr="00A467BE">
              <w:rPr>
                <w:rFonts w:ascii="Times New Roman" w:hAnsi="Times New Roman" w:cs="Times New Roman"/>
                <w:i/>
                <w:color w:val="000000" w:themeColor="text1"/>
                <w:szCs w:val="16"/>
              </w:rPr>
              <w:t xml:space="preserve"> years.</w:t>
            </w:r>
          </w:p>
        </w:tc>
      </w:tr>
      <w:tr w:rsidR="00A467BE" w:rsidRPr="00A467BE" w14:paraId="79522BB1" w14:textId="77777777" w:rsidTr="002F5668">
        <w:trPr>
          <w:trHeight w:val="1032"/>
        </w:trPr>
        <w:tc>
          <w:tcPr>
            <w:tcW w:w="2057" w:type="pct"/>
            <w:shd w:val="clear" w:color="auto" w:fill="B8CCE4" w:themeFill="accent1" w:themeFillTint="66"/>
          </w:tcPr>
          <w:p w14:paraId="787B75A0" w14:textId="77777777" w:rsidR="00CA22F1" w:rsidRPr="00A467BE" w:rsidRDefault="00CA22F1" w:rsidP="001A3D68">
            <w:pPr>
              <w:spacing w:before="120"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 xml:space="preserve">Project Reference No and Title, Funding </w:t>
            </w:r>
            <w:proofErr w:type="spellStart"/>
            <w:r w:rsidRPr="00A467BE">
              <w:rPr>
                <w:rFonts w:ascii="Times New Roman" w:hAnsi="Times New Roman" w:cs="Times New Roman"/>
                <w:color w:val="000000" w:themeColor="text1"/>
                <w:szCs w:val="18"/>
              </w:rPr>
              <w:t>programme</w:t>
            </w:r>
            <w:proofErr w:type="spellEnd"/>
          </w:p>
          <w:p w14:paraId="75EB959A" w14:textId="335C7F26" w:rsidR="00CA22F1" w:rsidRPr="00A467BE" w:rsidRDefault="00CA22F1" w:rsidP="001A3D68">
            <w:pPr>
              <w:spacing w:before="120" w:after="120" w:line="240" w:lineRule="auto"/>
              <w:jc w:val="center"/>
              <w:rPr>
                <w:rFonts w:ascii="Times New Roman" w:hAnsi="Times New Roman" w:cs="Times New Roman"/>
                <w:color w:val="000000" w:themeColor="text1"/>
                <w:szCs w:val="18"/>
              </w:rPr>
            </w:pPr>
          </w:p>
        </w:tc>
        <w:tc>
          <w:tcPr>
            <w:tcW w:w="736" w:type="pct"/>
            <w:shd w:val="clear" w:color="auto" w:fill="B8CCE4" w:themeFill="accent1" w:themeFillTint="66"/>
          </w:tcPr>
          <w:p w14:paraId="69D73C1D" w14:textId="77777777" w:rsidR="00CA22F1" w:rsidRPr="00A467BE" w:rsidRDefault="00CA22F1" w:rsidP="001A3D68">
            <w:pPr>
              <w:spacing w:before="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 xml:space="preserve">Period </w:t>
            </w:r>
            <w:r w:rsidRPr="00A467BE">
              <w:rPr>
                <w:rFonts w:ascii="Times New Roman" w:hAnsi="Times New Roman" w:cs="Times New Roman"/>
                <w:color w:val="000000" w:themeColor="text1"/>
                <w:szCs w:val="16"/>
              </w:rPr>
              <w:t>(start and end date)</w:t>
            </w:r>
          </w:p>
        </w:tc>
        <w:tc>
          <w:tcPr>
            <w:tcW w:w="572" w:type="pct"/>
            <w:shd w:val="clear" w:color="auto" w:fill="B8CCE4" w:themeFill="accent1" w:themeFillTint="66"/>
          </w:tcPr>
          <w:p w14:paraId="012A1874" w14:textId="77777777" w:rsidR="00CA22F1" w:rsidRPr="00A467BE" w:rsidRDefault="00CA22F1" w:rsidP="001A3D68">
            <w:pPr>
              <w:spacing w:before="120"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 xml:space="preserve">Role </w:t>
            </w:r>
            <w:r w:rsidRPr="00A467BE">
              <w:rPr>
                <w:rFonts w:ascii="Times New Roman" w:hAnsi="Times New Roman" w:cs="Times New Roman"/>
                <w:color w:val="000000" w:themeColor="text1"/>
                <w:szCs w:val="16"/>
              </w:rPr>
              <w:t>(COO, BEN, AE, OTHER)</w:t>
            </w:r>
          </w:p>
        </w:tc>
        <w:tc>
          <w:tcPr>
            <w:tcW w:w="654" w:type="pct"/>
            <w:shd w:val="clear" w:color="auto" w:fill="B8CCE4" w:themeFill="accent1" w:themeFillTint="66"/>
          </w:tcPr>
          <w:p w14:paraId="46F8CD8B" w14:textId="77777777" w:rsidR="00CA22F1" w:rsidRPr="00A467BE" w:rsidRDefault="00CA22F1" w:rsidP="001A3D68">
            <w:pPr>
              <w:spacing w:before="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Amount</w:t>
            </w:r>
          </w:p>
          <w:p w14:paraId="51F21833" w14:textId="77777777" w:rsidR="00CA22F1" w:rsidRPr="00A467BE" w:rsidRDefault="00CA22F1" w:rsidP="001A3D68">
            <w:pPr>
              <w:spacing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6"/>
              </w:rPr>
              <w:t>(EUR)</w:t>
            </w:r>
          </w:p>
        </w:tc>
        <w:tc>
          <w:tcPr>
            <w:tcW w:w="981" w:type="pct"/>
            <w:shd w:val="clear" w:color="auto" w:fill="B8CCE4" w:themeFill="accent1" w:themeFillTint="66"/>
          </w:tcPr>
          <w:p w14:paraId="4F974580" w14:textId="77777777" w:rsidR="00CA22F1" w:rsidRPr="00A467BE" w:rsidRDefault="00CA22F1" w:rsidP="001A3D68">
            <w:pPr>
              <w:spacing w:before="120" w:after="120" w:line="240" w:lineRule="auto"/>
              <w:jc w:val="center"/>
              <w:rPr>
                <w:rFonts w:ascii="Times New Roman" w:hAnsi="Times New Roman" w:cs="Times New Roman"/>
                <w:color w:val="000000" w:themeColor="text1"/>
                <w:szCs w:val="18"/>
              </w:rPr>
            </w:pPr>
            <w:r w:rsidRPr="00A467BE">
              <w:rPr>
                <w:rFonts w:ascii="Times New Roman" w:hAnsi="Times New Roman" w:cs="Times New Roman"/>
                <w:color w:val="000000" w:themeColor="text1"/>
                <w:szCs w:val="18"/>
              </w:rPr>
              <w:t>Website (if any)</w:t>
            </w:r>
          </w:p>
        </w:tc>
      </w:tr>
      <w:tr w:rsidR="00CA22F1" w:rsidRPr="00C72723" w14:paraId="4794E120" w14:textId="77777777" w:rsidTr="002F5668">
        <w:tc>
          <w:tcPr>
            <w:tcW w:w="2057" w:type="pct"/>
            <w:shd w:val="clear" w:color="auto" w:fill="FFFFFF"/>
          </w:tcPr>
          <w:p w14:paraId="79218704" w14:textId="70C665AA" w:rsidR="00CA22F1" w:rsidRPr="00C72723" w:rsidRDefault="00CA22F1" w:rsidP="001A3D68">
            <w:pPr>
              <w:spacing w:before="120" w:after="120" w:line="240" w:lineRule="auto"/>
              <w:rPr>
                <w:rFonts w:ascii="Times New Roman" w:hAnsi="Times New Roman" w:cs="Times New Roman"/>
                <w:color w:val="595959"/>
                <w:sz w:val="18"/>
                <w:szCs w:val="18"/>
              </w:rPr>
            </w:pPr>
          </w:p>
        </w:tc>
        <w:tc>
          <w:tcPr>
            <w:tcW w:w="736" w:type="pct"/>
          </w:tcPr>
          <w:p w14:paraId="1645A6E8" w14:textId="0D55B23D" w:rsidR="00CA22F1" w:rsidRPr="00C72723" w:rsidRDefault="00CA22F1" w:rsidP="001A3D68">
            <w:pPr>
              <w:spacing w:before="120" w:after="120" w:line="240" w:lineRule="auto"/>
              <w:rPr>
                <w:rFonts w:ascii="Times New Roman" w:hAnsi="Times New Roman" w:cs="Times New Roman"/>
                <w:color w:val="595959"/>
                <w:sz w:val="18"/>
                <w:szCs w:val="18"/>
              </w:rPr>
            </w:pPr>
          </w:p>
        </w:tc>
        <w:tc>
          <w:tcPr>
            <w:tcW w:w="572" w:type="pct"/>
          </w:tcPr>
          <w:p w14:paraId="0920CEE7" w14:textId="45545DBB" w:rsidR="00CA22F1" w:rsidRPr="00C72723" w:rsidRDefault="00CA22F1" w:rsidP="0067540D">
            <w:pPr>
              <w:spacing w:before="120" w:after="120" w:line="240" w:lineRule="auto"/>
              <w:rPr>
                <w:rFonts w:ascii="Times New Roman" w:hAnsi="Times New Roman" w:cs="Times New Roman"/>
                <w:color w:val="595959"/>
                <w:sz w:val="18"/>
                <w:szCs w:val="18"/>
              </w:rPr>
            </w:pPr>
          </w:p>
        </w:tc>
        <w:tc>
          <w:tcPr>
            <w:tcW w:w="654" w:type="pct"/>
          </w:tcPr>
          <w:p w14:paraId="4AAE255F" w14:textId="509C9A29" w:rsidR="00CA22F1" w:rsidRPr="00C72723" w:rsidRDefault="00CA22F1" w:rsidP="001A3D68">
            <w:pPr>
              <w:spacing w:before="120" w:after="120" w:line="240" w:lineRule="auto"/>
              <w:rPr>
                <w:rFonts w:ascii="Times New Roman" w:hAnsi="Times New Roman" w:cs="Times New Roman"/>
                <w:color w:val="595959"/>
                <w:sz w:val="18"/>
                <w:szCs w:val="18"/>
              </w:rPr>
            </w:pPr>
          </w:p>
        </w:tc>
        <w:tc>
          <w:tcPr>
            <w:tcW w:w="981" w:type="pct"/>
          </w:tcPr>
          <w:p w14:paraId="15DC82DC" w14:textId="2E50E74E" w:rsidR="00CA22F1" w:rsidRPr="00C72723" w:rsidRDefault="00CA22F1" w:rsidP="001A3D68">
            <w:pPr>
              <w:spacing w:before="120" w:after="120" w:line="240" w:lineRule="auto"/>
              <w:rPr>
                <w:rFonts w:ascii="Times New Roman" w:hAnsi="Times New Roman" w:cs="Times New Roman"/>
                <w:color w:val="595959"/>
                <w:sz w:val="18"/>
                <w:szCs w:val="18"/>
              </w:rPr>
            </w:pPr>
          </w:p>
        </w:tc>
      </w:tr>
    </w:tbl>
    <w:p w14:paraId="0AE13215" w14:textId="77777777" w:rsidR="000C6B5D" w:rsidRPr="000A0DF9" w:rsidRDefault="000C6B5D" w:rsidP="000C6B5D">
      <w:pPr>
        <w:pStyle w:val="NormalWeb"/>
        <w:rPr>
          <w:i/>
          <w:color w:val="595959" w:themeColor="text1" w:themeTint="A6"/>
        </w:rPr>
      </w:pPr>
    </w:p>
    <w:p w14:paraId="24B574A6" w14:textId="2D2F2A04" w:rsidR="00CD6A43" w:rsidRPr="0042081A" w:rsidRDefault="00CD6A43" w:rsidP="00CD6A43">
      <w:pPr>
        <w:pStyle w:val="Heading3"/>
        <w:rPr>
          <w:rFonts w:ascii="Times New Roman" w:eastAsia="Times New Roman" w:hAnsi="Times New Roman" w:cs="Times New Roman"/>
          <w:color w:val="000000"/>
        </w:rPr>
      </w:pPr>
      <w:r w:rsidRPr="00F72345">
        <w:rPr>
          <w:rFonts w:ascii="Times New Roman" w:eastAsia="Times New Roman" w:hAnsi="Times New Roman" w:cs="Times New Roman"/>
          <w:color w:val="000000"/>
        </w:rPr>
        <w:t>13. Applicant’s Declaration</w:t>
      </w:r>
      <w:r w:rsidR="00763F90" w:rsidRPr="00F72345">
        <w:rPr>
          <w:rFonts w:ascii="Times New Roman" w:eastAsia="Times New Roman" w:hAnsi="Times New Roman" w:cs="Times New Roman"/>
          <w:color w:val="000000"/>
        </w:rPr>
        <w:t xml:space="preserve"> on </w:t>
      </w:r>
      <w:proofErr w:type="spellStart"/>
      <w:r w:rsidR="00763F90" w:rsidRPr="00F72345">
        <w:rPr>
          <w:rFonts w:ascii="Times New Roman" w:eastAsia="Times New Roman" w:hAnsi="Times New Roman" w:cs="Times New Roman"/>
          <w:color w:val="000000"/>
        </w:rPr>
        <w:t>Honour</w:t>
      </w:r>
      <w:proofErr w:type="spellEnd"/>
      <w:r w:rsidR="00763F90">
        <w:rPr>
          <w:rFonts w:ascii="Times New Roman" w:eastAsia="Times New Roman" w:hAnsi="Times New Roman" w:cs="Times New Roman"/>
          <w:color w:val="000000"/>
        </w:rPr>
        <w:t xml:space="preserve"> </w:t>
      </w:r>
    </w:p>
    <w:p w14:paraId="6048D4ED" w14:textId="3D3A82B9" w:rsidR="00CD6A43" w:rsidRPr="000A0DF9" w:rsidRDefault="00CD6A43" w:rsidP="00CD6A43">
      <w:pPr>
        <w:pStyle w:val="NormalWeb"/>
        <w:rPr>
          <w:i/>
          <w:color w:val="595959" w:themeColor="text1" w:themeTint="A6"/>
        </w:rPr>
      </w:pPr>
      <w:r w:rsidRPr="000A0DF9">
        <w:rPr>
          <w:i/>
          <w:color w:val="595959" w:themeColor="text1" w:themeTint="A6"/>
        </w:rPr>
        <w:t>A signed declaration stating that the applicant is eligible, has the financial capacity, and is not in any exclusion situation, as required in</w:t>
      </w:r>
      <w:r w:rsidR="00F72345">
        <w:rPr>
          <w:rStyle w:val="apple-converted-space"/>
          <w:i/>
          <w:color w:val="595959" w:themeColor="text1" w:themeTint="A6"/>
        </w:rPr>
        <w:t xml:space="preserve"> </w:t>
      </w:r>
      <w:r w:rsidRPr="000A0DF9">
        <w:rPr>
          <w:rStyle w:val="Strong"/>
          <w:i/>
          <w:color w:val="595959" w:themeColor="text1" w:themeTint="A6"/>
        </w:rPr>
        <w:t>Annex C</w:t>
      </w:r>
      <w:r w:rsidRPr="000A0DF9">
        <w:rPr>
          <w:i/>
          <w:color w:val="595959" w:themeColor="text1" w:themeTint="A6"/>
        </w:rPr>
        <w:t>.</w:t>
      </w:r>
    </w:p>
    <w:p w14:paraId="651D7305" w14:textId="77777777" w:rsidR="00CD6A43" w:rsidRPr="0042081A" w:rsidRDefault="00CD6A43" w:rsidP="00CD6A43">
      <w:pPr>
        <w:rPr>
          <w:rFonts w:ascii="Times New Roman" w:eastAsia="Times New Roman" w:hAnsi="Times New Roman" w:cs="Times New Roman"/>
        </w:rPr>
      </w:pPr>
    </w:p>
    <w:p w14:paraId="35D26860" w14:textId="77777777" w:rsidR="00CD6A43" w:rsidRPr="0042081A" w:rsidRDefault="00CD6A43" w:rsidP="00CD6A43">
      <w:pPr>
        <w:pStyle w:val="Heading3"/>
        <w:rPr>
          <w:rFonts w:ascii="Times New Roman" w:eastAsia="Times New Roman" w:hAnsi="Times New Roman" w:cs="Times New Roman"/>
          <w:color w:val="000000"/>
        </w:rPr>
      </w:pPr>
      <w:r w:rsidRPr="0042081A">
        <w:rPr>
          <w:rFonts w:ascii="Times New Roman" w:eastAsia="Times New Roman" w:hAnsi="Times New Roman" w:cs="Times New Roman"/>
          <w:color w:val="000000"/>
        </w:rPr>
        <w:t>14. List of Required Annexes</w:t>
      </w:r>
    </w:p>
    <w:p w14:paraId="6C890447" w14:textId="77777777" w:rsidR="009A466F" w:rsidRDefault="009A466F" w:rsidP="009A466F">
      <w:pPr>
        <w:numPr>
          <w:ilvl w:val="0"/>
          <w:numId w:val="19"/>
        </w:numPr>
        <w:spacing w:before="240" w:after="0" w:line="240" w:lineRule="auto"/>
      </w:pPr>
      <w:r>
        <w:rPr>
          <w:b/>
        </w:rPr>
        <w:t>ANNEX A</w:t>
      </w:r>
      <w:r>
        <w:t xml:space="preserve"> – </w:t>
      </w:r>
      <w:r>
        <w:rPr>
          <w:i/>
        </w:rPr>
        <w:t>Grant Application Form</w:t>
      </w:r>
      <w:r>
        <w:t xml:space="preserve"> (Word format)</w:t>
      </w:r>
    </w:p>
    <w:p w14:paraId="5F75F693" w14:textId="77777777" w:rsidR="009A466F" w:rsidRDefault="009A466F" w:rsidP="009A466F">
      <w:pPr>
        <w:numPr>
          <w:ilvl w:val="0"/>
          <w:numId w:val="19"/>
        </w:numPr>
        <w:spacing w:after="0" w:line="240" w:lineRule="auto"/>
      </w:pPr>
      <w:r>
        <w:rPr>
          <w:b/>
        </w:rPr>
        <w:t>ANNEX B</w:t>
      </w:r>
      <w:r>
        <w:t xml:space="preserve"> – </w:t>
      </w:r>
      <w:r>
        <w:rPr>
          <w:i/>
        </w:rPr>
        <w:t>Budget Proposal Form</w:t>
      </w:r>
      <w:r>
        <w:t xml:space="preserve"> (Excel format)</w:t>
      </w:r>
    </w:p>
    <w:p w14:paraId="4B815D10" w14:textId="77777777" w:rsidR="009A466F" w:rsidRPr="009A466F" w:rsidRDefault="009A466F" w:rsidP="009A466F">
      <w:pPr>
        <w:numPr>
          <w:ilvl w:val="0"/>
          <w:numId w:val="19"/>
        </w:numPr>
        <w:spacing w:after="0" w:line="240" w:lineRule="auto"/>
      </w:pPr>
      <w:r w:rsidRPr="009A466F">
        <w:rPr>
          <w:b/>
        </w:rPr>
        <w:t>ANNEX C</w:t>
      </w:r>
      <w:r w:rsidRPr="009A466F">
        <w:t xml:space="preserve"> – </w:t>
      </w:r>
      <w:r w:rsidRPr="009A466F">
        <w:rPr>
          <w:i/>
        </w:rPr>
        <w:t xml:space="preserve">Declaration on </w:t>
      </w:r>
      <w:proofErr w:type="spellStart"/>
      <w:r w:rsidRPr="009A466F">
        <w:rPr>
          <w:i/>
        </w:rPr>
        <w:t>Honour</w:t>
      </w:r>
      <w:proofErr w:type="spellEnd"/>
      <w:r w:rsidRPr="009A466F">
        <w:rPr>
          <w:i/>
        </w:rPr>
        <w:t xml:space="preserve"> on Exclusion and Selection Criteria</w:t>
      </w:r>
      <w:r w:rsidRPr="009A466F">
        <w:t xml:space="preserve"> (signed by the applicant)</w:t>
      </w:r>
    </w:p>
    <w:p w14:paraId="60BA9B09" w14:textId="02554AE3" w:rsidR="009A466F" w:rsidRPr="009A466F" w:rsidRDefault="009A466F" w:rsidP="009A466F">
      <w:pPr>
        <w:numPr>
          <w:ilvl w:val="0"/>
          <w:numId w:val="19"/>
        </w:numPr>
        <w:spacing w:after="0" w:line="240" w:lineRule="auto"/>
      </w:pPr>
      <w:r w:rsidRPr="009A466F">
        <w:rPr>
          <w:b/>
        </w:rPr>
        <w:t xml:space="preserve">ANNEX </w:t>
      </w:r>
      <w:r w:rsidR="003B7F9A">
        <w:rPr>
          <w:b/>
        </w:rPr>
        <w:t>D</w:t>
      </w:r>
      <w:r w:rsidRPr="009A466F">
        <w:t xml:space="preserve"> – </w:t>
      </w:r>
      <w:r w:rsidRPr="009A466F">
        <w:rPr>
          <w:i/>
        </w:rPr>
        <w:t>Legal Entity Form</w:t>
      </w:r>
    </w:p>
    <w:p w14:paraId="71DA9882" w14:textId="77777777" w:rsidR="009A466F" w:rsidRDefault="009A466F" w:rsidP="009A466F">
      <w:pPr>
        <w:numPr>
          <w:ilvl w:val="0"/>
          <w:numId w:val="19"/>
        </w:numPr>
        <w:spacing w:after="240" w:line="240" w:lineRule="auto"/>
      </w:pPr>
      <w:r>
        <w:t xml:space="preserve"> </w:t>
      </w:r>
      <w:r>
        <w:rPr>
          <w:b/>
        </w:rPr>
        <w:t>ANNEX L</w:t>
      </w:r>
      <w:r>
        <w:t xml:space="preserve"> – </w:t>
      </w:r>
      <w:r>
        <w:rPr>
          <w:i/>
        </w:rPr>
        <w:t>SEA-H Self-Assessment Questionnaire</w:t>
      </w:r>
      <w:r>
        <w:t xml:space="preserve"> </w:t>
      </w:r>
    </w:p>
    <w:p w14:paraId="59E56B8B" w14:textId="6E8A7199" w:rsidR="00015805" w:rsidRDefault="00015805">
      <w:pPr>
        <w:rPr>
          <w:rFonts w:ascii="Times New Roman" w:hAnsi="Times New Roman" w:cs="Times New Roman"/>
        </w:rPr>
      </w:pPr>
    </w:p>
    <w:p w14:paraId="3CD6756F" w14:textId="77777777" w:rsidR="0035469A" w:rsidRDefault="0035469A" w:rsidP="0035469A">
      <w:pPr>
        <w:widowControl w:val="0"/>
        <w:pBdr>
          <w:top w:val="nil"/>
          <w:left w:val="nil"/>
          <w:bottom w:val="nil"/>
          <w:right w:val="nil"/>
          <w:between w:val="nil"/>
        </w:pBdr>
        <w:spacing w:before="240" w:after="120"/>
        <w:rPr>
          <w:b/>
          <w:highlight w:val="magenta"/>
        </w:rPr>
      </w:pPr>
      <w:r>
        <w:rPr>
          <w:b/>
        </w:rPr>
        <w:t>Supporting Documentation</w:t>
      </w:r>
    </w:p>
    <w:p w14:paraId="0A63E68A" w14:textId="77777777" w:rsidR="0035469A" w:rsidRDefault="0035469A" w:rsidP="0035469A">
      <w:pPr>
        <w:numPr>
          <w:ilvl w:val="0"/>
          <w:numId w:val="20"/>
        </w:numPr>
        <w:spacing w:after="0" w:line="240" w:lineRule="auto"/>
        <w:rPr>
          <w:sz w:val="20"/>
          <w:szCs w:val="20"/>
        </w:rPr>
      </w:pPr>
      <w:r>
        <w:rPr>
          <w:i/>
        </w:rPr>
        <w:t>Court registration decision (copy);</w:t>
      </w:r>
    </w:p>
    <w:p w14:paraId="358FECFD" w14:textId="77777777" w:rsidR="0035469A" w:rsidRDefault="0035469A" w:rsidP="0035469A">
      <w:pPr>
        <w:numPr>
          <w:ilvl w:val="0"/>
          <w:numId w:val="20"/>
        </w:numPr>
        <w:spacing w:after="0" w:line="240" w:lineRule="auto"/>
        <w:rPr>
          <w:sz w:val="20"/>
          <w:szCs w:val="20"/>
        </w:rPr>
      </w:pPr>
      <w:r>
        <w:rPr>
          <w:i/>
        </w:rPr>
        <w:t>Statute and Deed of Establishment of the organization (copy);</w:t>
      </w:r>
    </w:p>
    <w:p w14:paraId="6D8369DE" w14:textId="77777777" w:rsidR="0035469A" w:rsidRDefault="0035469A" w:rsidP="0035469A">
      <w:pPr>
        <w:numPr>
          <w:ilvl w:val="0"/>
          <w:numId w:val="20"/>
        </w:numPr>
        <w:spacing w:after="0" w:line="240" w:lineRule="auto"/>
        <w:rPr>
          <w:sz w:val="20"/>
          <w:szCs w:val="20"/>
        </w:rPr>
      </w:pPr>
      <w:bookmarkStart w:id="0" w:name="_GoBack"/>
      <w:r>
        <w:rPr>
          <w:i/>
        </w:rPr>
        <w:t>Registration with the Tax Office (NIPT) (copy);</w:t>
      </w:r>
    </w:p>
    <w:bookmarkEnd w:id="0"/>
    <w:p w14:paraId="6581602F" w14:textId="77777777" w:rsidR="0035469A" w:rsidRDefault="0035469A" w:rsidP="0035469A">
      <w:pPr>
        <w:numPr>
          <w:ilvl w:val="0"/>
          <w:numId w:val="20"/>
        </w:numPr>
        <w:spacing w:after="0" w:line="240" w:lineRule="auto"/>
        <w:rPr>
          <w:sz w:val="20"/>
          <w:szCs w:val="20"/>
        </w:rPr>
      </w:pPr>
      <w:r>
        <w:rPr>
          <w:i/>
        </w:rPr>
        <w:t>Organizational Profile clearly demonstrating work experience as defined in section 2.2.1</w:t>
      </w:r>
    </w:p>
    <w:p w14:paraId="2F53D2B4" w14:textId="77777777" w:rsidR="0035469A" w:rsidRPr="00485011" w:rsidRDefault="0035469A" w:rsidP="0035469A">
      <w:pPr>
        <w:numPr>
          <w:ilvl w:val="0"/>
          <w:numId w:val="20"/>
        </w:numPr>
        <w:spacing w:after="0" w:line="240" w:lineRule="auto"/>
        <w:rPr>
          <w:i/>
          <w:sz w:val="24"/>
          <w:szCs w:val="24"/>
        </w:rPr>
      </w:pPr>
      <w:r>
        <w:rPr>
          <w:i/>
        </w:rPr>
        <w:t>The organization's financial statements for the past year, stamped by the Regional Tax Directorate.</w:t>
      </w:r>
    </w:p>
    <w:p w14:paraId="3DC6FEE2" w14:textId="77777777" w:rsidR="0035469A" w:rsidRPr="00485011" w:rsidRDefault="0035469A" w:rsidP="0035469A">
      <w:pPr>
        <w:numPr>
          <w:ilvl w:val="0"/>
          <w:numId w:val="20"/>
        </w:numPr>
        <w:spacing w:after="0" w:line="240" w:lineRule="auto"/>
        <w:rPr>
          <w:i/>
          <w:sz w:val="24"/>
          <w:szCs w:val="24"/>
        </w:rPr>
      </w:pPr>
      <w:r>
        <w:rPr>
          <w:i/>
        </w:rPr>
        <w:t>Judicial Records Certificate (</w:t>
      </w:r>
      <w:proofErr w:type="spellStart"/>
      <w:r>
        <w:rPr>
          <w:i/>
        </w:rPr>
        <w:t>Dëshmi</w:t>
      </w:r>
      <w:proofErr w:type="spellEnd"/>
      <w:r>
        <w:rPr>
          <w:i/>
        </w:rPr>
        <w:t xml:space="preserve"> </w:t>
      </w:r>
      <w:proofErr w:type="spellStart"/>
      <w:r>
        <w:rPr>
          <w:i/>
        </w:rPr>
        <w:t>Penaliteti</w:t>
      </w:r>
      <w:proofErr w:type="spellEnd"/>
      <w:r>
        <w:rPr>
          <w:i/>
        </w:rPr>
        <w:t xml:space="preserve">) for the legal representative </w:t>
      </w:r>
    </w:p>
    <w:p w14:paraId="162D067C" w14:textId="77777777" w:rsidR="0035469A" w:rsidRPr="00485011" w:rsidRDefault="0035469A" w:rsidP="0035469A">
      <w:pPr>
        <w:numPr>
          <w:ilvl w:val="0"/>
          <w:numId w:val="20"/>
        </w:numPr>
        <w:spacing w:after="0" w:line="240" w:lineRule="auto"/>
        <w:rPr>
          <w:i/>
        </w:rPr>
      </w:pPr>
      <w:r w:rsidRPr="009A466F">
        <w:rPr>
          <w:i/>
        </w:rPr>
        <w:t>CVs of Key Project Staff</w:t>
      </w:r>
      <w:r w:rsidRPr="00485011">
        <w:rPr>
          <w:i/>
        </w:rPr>
        <w:t xml:space="preserve"> (for applicant and, if applicable, co-applicants)</w:t>
      </w:r>
    </w:p>
    <w:p w14:paraId="5034FF5B" w14:textId="77777777" w:rsidR="003B7F9A" w:rsidRDefault="003B7F9A">
      <w:pPr>
        <w:rPr>
          <w:rFonts w:ascii="Times New Roman" w:hAnsi="Times New Roman" w:cs="Times New Roman"/>
        </w:rPr>
      </w:pPr>
    </w:p>
    <w:p w14:paraId="1C351ACE" w14:textId="3C521505" w:rsidR="003B7F9A" w:rsidRDefault="003B7F9A">
      <w:pPr>
        <w:rPr>
          <w:rFonts w:ascii="Times New Roman" w:hAnsi="Times New Roman" w:cs="Times New Roman"/>
        </w:rPr>
      </w:pPr>
      <w:r>
        <w:rPr>
          <w:rFonts w:ascii="Times New Roman" w:hAnsi="Times New Roman" w:cs="Times New Roman"/>
        </w:rPr>
        <w:br w:type="page"/>
      </w:r>
    </w:p>
    <w:p w14:paraId="33FD45E5" w14:textId="77777777" w:rsidR="003B7F9A" w:rsidRDefault="003B7F9A">
      <w:pPr>
        <w:rPr>
          <w:rFonts w:ascii="Times New Roman" w:hAnsi="Times New Roman" w:cs="Times New Roman"/>
        </w:rPr>
      </w:pPr>
    </w:p>
    <w:p w14:paraId="2E69A72E" w14:textId="3361993A" w:rsidR="00750238" w:rsidRPr="00750238" w:rsidRDefault="00750238" w:rsidP="007727D6">
      <w:pPr>
        <w:pStyle w:val="Heading2"/>
        <w:keepNext w:val="0"/>
        <w:keepLines w:val="0"/>
        <w:spacing w:before="120" w:after="240" w:line="240" w:lineRule="auto"/>
        <w:rPr>
          <w:rStyle w:val="Emphasis"/>
          <w:rFonts w:ascii="Times New Roman" w:hAnsi="Times New Roman" w:cs="Times New Roman"/>
          <w:i w:val="0"/>
          <w:color w:val="000000" w:themeColor="text1"/>
          <w:lang w:val="en-IE"/>
        </w:rPr>
      </w:pPr>
      <w:bookmarkStart w:id="1" w:name="_Toc185255049"/>
      <w:bookmarkStart w:id="2" w:name="_Hlk165017147"/>
      <w:r w:rsidRPr="00750238">
        <w:rPr>
          <w:rStyle w:val="Emphasis"/>
          <w:rFonts w:ascii="Times New Roman" w:hAnsi="Times New Roman" w:cs="Times New Roman"/>
          <w:i w:val="0"/>
          <w:color w:val="000000" w:themeColor="text1"/>
          <w:lang w:val="en-IE"/>
        </w:rPr>
        <w:t>Declaration by the LEAD applicant</w:t>
      </w:r>
      <w:bookmarkEnd w:id="1"/>
    </w:p>
    <w:p w14:paraId="263F4D9B" w14:textId="77777777" w:rsidR="00750238" w:rsidRPr="00750238" w:rsidRDefault="00750238" w:rsidP="00750238">
      <w:pPr>
        <w:tabs>
          <w:tab w:val="left" w:pos="-284"/>
        </w:tabs>
        <w:spacing w:before="120" w:line="240" w:lineRule="exact"/>
        <w:jc w:val="both"/>
        <w:rPr>
          <w:rFonts w:ascii="Times New Roman" w:hAnsi="Times New Roman" w:cs="Times New Roman"/>
        </w:rPr>
      </w:pPr>
      <w:r w:rsidRPr="00750238">
        <w:rPr>
          <w:rFonts w:ascii="Times New Roman" w:hAnsi="Times New Roman" w:cs="Times New Roman"/>
        </w:rPr>
        <w:t xml:space="preserve">The lead applicant, represented by the undersigned, being the </w:t>
      </w:r>
      <w:proofErr w:type="spellStart"/>
      <w:r w:rsidRPr="00750238">
        <w:rPr>
          <w:rFonts w:ascii="Times New Roman" w:hAnsi="Times New Roman" w:cs="Times New Roman"/>
        </w:rPr>
        <w:t>authorised</w:t>
      </w:r>
      <w:proofErr w:type="spellEnd"/>
      <w:r w:rsidRPr="00750238">
        <w:rPr>
          <w:rFonts w:ascii="Times New Roman" w:hAnsi="Times New Roman" w:cs="Times New Roman"/>
        </w:rPr>
        <w:t xml:space="preserve"> signatory of the lead applicant, in the context of the present call for proposals, representing any co-applicant(s), affiliated entity(</w:t>
      </w:r>
      <w:proofErr w:type="spellStart"/>
      <w:r w:rsidRPr="00750238">
        <w:rPr>
          <w:rFonts w:ascii="Times New Roman" w:hAnsi="Times New Roman" w:cs="Times New Roman"/>
        </w:rPr>
        <w:t>ies</w:t>
      </w:r>
      <w:proofErr w:type="spellEnd"/>
      <w:r w:rsidRPr="00750238">
        <w:rPr>
          <w:rFonts w:ascii="Times New Roman" w:hAnsi="Times New Roman" w:cs="Times New Roman"/>
        </w:rPr>
        <w:t>) in the proposed action, hereby declares that</w:t>
      </w:r>
    </w:p>
    <w:p w14:paraId="6590E822"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has the sources of financing specified in Section 2 of this application form; </w:t>
      </w:r>
    </w:p>
    <w:p w14:paraId="03263C5E"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has sufficient financial capacity to carry out the proposed action or work </w:t>
      </w:r>
      <w:proofErr w:type="spellStart"/>
      <w:r w:rsidRPr="00750238">
        <w:rPr>
          <w:rFonts w:ascii="Times New Roman" w:hAnsi="Times New Roman" w:cs="Times New Roman"/>
        </w:rPr>
        <w:t>programme</w:t>
      </w:r>
      <w:proofErr w:type="spellEnd"/>
      <w:r w:rsidRPr="00750238">
        <w:rPr>
          <w:rFonts w:ascii="Times New Roman" w:hAnsi="Times New Roman" w:cs="Times New Roman"/>
        </w:rPr>
        <w:t xml:space="preserve">; </w:t>
      </w:r>
    </w:p>
    <w:p w14:paraId="6CE697B8"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certifies the legal status and the bank account details of the lead applicant, and the legal status of the co-applicant(s) and of the affiliated entity(</w:t>
      </w:r>
      <w:proofErr w:type="spellStart"/>
      <w:r w:rsidRPr="00750238">
        <w:rPr>
          <w:rFonts w:ascii="Times New Roman" w:hAnsi="Times New Roman" w:cs="Times New Roman"/>
        </w:rPr>
        <w:t>ies</w:t>
      </w:r>
      <w:proofErr w:type="spellEnd"/>
      <w:r w:rsidRPr="00750238">
        <w:rPr>
          <w:rFonts w:ascii="Times New Roman" w:hAnsi="Times New Roman" w:cs="Times New Roman"/>
        </w:rPr>
        <w:t xml:space="preserve">) as reported in part 3, 4, and 5 of this application form; </w:t>
      </w:r>
    </w:p>
    <w:p w14:paraId="6557692D"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the co-applicant(s) and the affiliated entity(</w:t>
      </w:r>
      <w:proofErr w:type="spellStart"/>
      <w:r w:rsidRPr="00750238">
        <w:rPr>
          <w:rFonts w:ascii="Times New Roman" w:hAnsi="Times New Roman" w:cs="Times New Roman"/>
        </w:rPr>
        <w:t>ies</w:t>
      </w:r>
      <w:proofErr w:type="spellEnd"/>
      <w:r w:rsidRPr="00750238">
        <w:rPr>
          <w:rFonts w:ascii="Times New Roman" w:hAnsi="Times New Roman" w:cs="Times New Roman"/>
        </w:rPr>
        <w:t xml:space="preserve">) have the professional competences and qualifications specified in Section 2 of this application form; </w:t>
      </w:r>
    </w:p>
    <w:p w14:paraId="656AD383"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undertakes to comply with the obligations laid down in the affiliated entity(</w:t>
      </w:r>
      <w:proofErr w:type="spellStart"/>
      <w:r w:rsidRPr="00750238">
        <w:rPr>
          <w:rFonts w:ascii="Times New Roman" w:hAnsi="Times New Roman" w:cs="Times New Roman"/>
        </w:rPr>
        <w:t>ies</w:t>
      </w:r>
      <w:proofErr w:type="spellEnd"/>
      <w:r w:rsidRPr="00750238">
        <w:rPr>
          <w:rFonts w:ascii="Times New Roman" w:hAnsi="Times New Roman" w:cs="Times New Roman"/>
        </w:rPr>
        <w:t xml:space="preserve">)'s statement of the grant application form and with the principles of good partnership practice; </w:t>
      </w:r>
    </w:p>
    <w:p w14:paraId="3916CAFB" w14:textId="77324D67" w:rsidR="00750238" w:rsidRPr="00C72723" w:rsidRDefault="00750238" w:rsidP="00C72723">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is directly responsible for the preparation, management and implementation of the action with the co-applicant(s) and affiliated entity(</w:t>
      </w:r>
      <w:proofErr w:type="spellStart"/>
      <w:r w:rsidRPr="00750238">
        <w:rPr>
          <w:rFonts w:ascii="Times New Roman" w:hAnsi="Times New Roman" w:cs="Times New Roman"/>
        </w:rPr>
        <w:t>ies</w:t>
      </w:r>
      <w:proofErr w:type="spellEnd"/>
      <w:r w:rsidRPr="00750238">
        <w:rPr>
          <w:rFonts w:ascii="Times New Roman" w:hAnsi="Times New Roman" w:cs="Times New Roman"/>
        </w:rPr>
        <w:t>), if any, and is not acting as an intermediary</w:t>
      </w:r>
      <w:proofErr w:type="gramStart"/>
      <w:r w:rsidRPr="00750238">
        <w:rPr>
          <w:rFonts w:ascii="Times New Roman" w:hAnsi="Times New Roman" w:cs="Times New Roman"/>
        </w:rPr>
        <w:t xml:space="preserve">; </w:t>
      </w:r>
      <w:bookmarkStart w:id="3" w:name="_Hlk164328765"/>
      <w:r w:rsidRPr="00C72723">
        <w:rPr>
          <w:rFonts w:ascii="Times New Roman" w:hAnsi="Times New Roman" w:cs="Times New Roman"/>
          <w:highlight w:val="lightGray"/>
        </w:rPr>
        <w:t>;</w:t>
      </w:r>
      <w:bookmarkEnd w:id="3"/>
      <w:proofErr w:type="gramEnd"/>
      <w:r w:rsidRPr="00C72723">
        <w:rPr>
          <w:rFonts w:ascii="Times New Roman" w:hAnsi="Times New Roman" w:cs="Times New Roman"/>
        </w:rPr>
        <w:t xml:space="preserve"> </w:t>
      </w:r>
    </w:p>
    <w:p w14:paraId="3A75C9F6"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the co-applicant(s) and the affiliated entity(</w:t>
      </w:r>
      <w:proofErr w:type="spellStart"/>
      <w:r w:rsidRPr="00750238">
        <w:rPr>
          <w:rFonts w:ascii="Times New Roman" w:hAnsi="Times New Roman" w:cs="Times New Roman"/>
        </w:rPr>
        <w:t>ies</w:t>
      </w:r>
      <w:proofErr w:type="spellEnd"/>
      <w:r w:rsidRPr="00750238">
        <w:rPr>
          <w:rFonts w:ascii="Times New Roman" w:hAnsi="Times New Roman" w:cs="Times New Roman"/>
        </w:rPr>
        <w:t>) are not in detected in EU restrictive measures as laid down in Section 2.4.1. of the practical guide;</w:t>
      </w:r>
    </w:p>
    <w:p w14:paraId="53D1C6D8"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and each co-applicant and affiliated entity</w:t>
      </w:r>
      <w:r w:rsidRPr="00750238" w:rsidDel="004A7F99">
        <w:rPr>
          <w:rFonts w:ascii="Times New Roman" w:hAnsi="Times New Roman" w:cs="Times New Roman"/>
        </w:rPr>
        <w:t xml:space="preserve"> </w:t>
      </w:r>
      <w:r w:rsidRPr="00750238">
        <w:rPr>
          <w:rFonts w:ascii="Times New Roman" w:hAnsi="Times New Roman" w:cs="Times New Roman"/>
        </w:rPr>
        <w:t xml:space="preserve">(if any) is in a position to deliver immediately the documents and information requested by the contracting authority if awarded a grant; </w:t>
      </w:r>
    </w:p>
    <w:p w14:paraId="31C63C90"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 xml:space="preserve">the lead applicant and each co-applicant and affiliated entity (if any) are eligible in accordance with the criteria set out under Sections 2.1.1 of the guidelines for applicants; </w:t>
      </w:r>
    </w:p>
    <w:p w14:paraId="1D0E2FF7"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if recommended to be awarded a grant, the lead applicant, the co-applicant(s) and the affiliated entity(</w:t>
      </w:r>
      <w:proofErr w:type="spellStart"/>
      <w:r w:rsidRPr="00750238">
        <w:rPr>
          <w:rFonts w:ascii="Times New Roman" w:hAnsi="Times New Roman" w:cs="Times New Roman"/>
        </w:rPr>
        <w:t>ies</w:t>
      </w:r>
      <w:proofErr w:type="spellEnd"/>
      <w:r w:rsidRPr="00750238">
        <w:rPr>
          <w:rFonts w:ascii="Times New Roman" w:hAnsi="Times New Roman" w:cs="Times New Roman"/>
        </w:rPr>
        <w:t>) accept the contractual conditions as laid down in the standard grant contract annexed to the guidelines for applicants (Annex G) (or the Contribution Agreement, where applicable);</w:t>
      </w:r>
    </w:p>
    <w:p w14:paraId="4452CD6E"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and each co-applicant and affiliated entity (if any) does not have an established debt to the Union;</w:t>
      </w:r>
    </w:p>
    <w:p w14:paraId="379FBF5E" w14:textId="77777777" w:rsidR="00750238" w:rsidRPr="00750238" w:rsidRDefault="00750238" w:rsidP="00750238">
      <w:pPr>
        <w:numPr>
          <w:ilvl w:val="0"/>
          <w:numId w:val="18"/>
        </w:numPr>
        <w:tabs>
          <w:tab w:val="left" w:pos="-284"/>
          <w:tab w:val="left" w:pos="284"/>
        </w:tabs>
        <w:spacing w:before="120" w:after="0" w:line="240" w:lineRule="exact"/>
        <w:jc w:val="both"/>
        <w:rPr>
          <w:rFonts w:ascii="Times New Roman" w:hAnsi="Times New Roman" w:cs="Times New Roman"/>
        </w:rPr>
      </w:pPr>
      <w:r w:rsidRPr="00750238">
        <w:rPr>
          <w:rFonts w:ascii="Times New Roman" w:hAnsi="Times New Roman" w:cs="Times New Roman"/>
        </w:rPr>
        <w:t>the lead applicant declares that these are the sources and amounts of Union funding received or applied for the action or part of the action or for its functioning during the same financial year as well as any other funding received or applied for the same action:</w:t>
      </w:r>
    </w:p>
    <w:p w14:paraId="067D3ACA" w14:textId="77777777" w:rsidR="00750238" w:rsidRPr="00750238" w:rsidRDefault="00750238" w:rsidP="00750238">
      <w:pPr>
        <w:tabs>
          <w:tab w:val="left" w:pos="-284"/>
          <w:tab w:val="left" w:pos="709"/>
        </w:tabs>
        <w:spacing w:before="120" w:line="240" w:lineRule="exact"/>
        <w:ind w:left="709" w:hanging="349"/>
        <w:jc w:val="both"/>
        <w:rPr>
          <w:rFonts w:ascii="Times New Roman" w:hAnsi="Times New Roman" w:cs="Times New Roman"/>
        </w:rPr>
      </w:pPr>
      <w:r w:rsidRPr="00750238">
        <w:rPr>
          <w:rFonts w:ascii="Times New Roman" w:hAnsi="Times New Roman" w:cs="Times New Roman"/>
        </w:rPr>
        <w:tab/>
        <w:t xml:space="preserve">These are the sources and amounts of Union funding received or applied for the action or part of the action or for its functioning during the same financial year as well as any other funding received or applied for the same action </w:t>
      </w:r>
    </w:p>
    <w:p w14:paraId="0D450F5C" w14:textId="77777777" w:rsidR="00750238" w:rsidRPr="00750238" w:rsidRDefault="00750238" w:rsidP="00750238">
      <w:pPr>
        <w:tabs>
          <w:tab w:val="left" w:pos="-284"/>
          <w:tab w:val="left" w:pos="284"/>
        </w:tabs>
        <w:spacing w:before="120" w:line="240" w:lineRule="exact"/>
        <w:ind w:left="720"/>
        <w:jc w:val="both"/>
        <w:rPr>
          <w:rFonts w:ascii="Times New Roman" w:hAnsi="Times New Roman" w:cs="Times New Roman"/>
        </w:rPr>
      </w:pPr>
      <w:r w:rsidRPr="00750238">
        <w:rPr>
          <w:rFonts w:ascii="Times New Roman" w:hAnsi="Times New Roman" w:cs="Times New Roman"/>
        </w:rPr>
        <w:t>&lt;</w:t>
      </w:r>
      <w:r w:rsidRPr="00750238">
        <w:rPr>
          <w:rFonts w:ascii="Times New Roman" w:hAnsi="Times New Roman" w:cs="Times New Roman"/>
          <w:highlight w:val="yellow"/>
        </w:rPr>
        <w:t>list source and amount and indicate status (i.e. applied for or awarded</w:t>
      </w:r>
      <w:r w:rsidRPr="00750238">
        <w:rPr>
          <w:rFonts w:ascii="Times New Roman" w:hAnsi="Times New Roman" w:cs="Times New Roman"/>
        </w:rPr>
        <w:t>)&gt;</w:t>
      </w:r>
    </w:p>
    <w:p w14:paraId="2D6AE3D6" w14:textId="77777777" w:rsidR="00750238" w:rsidRPr="00750238" w:rsidRDefault="00750238" w:rsidP="00750238">
      <w:pPr>
        <w:tabs>
          <w:tab w:val="left" w:pos="-284"/>
          <w:tab w:val="left" w:pos="284"/>
        </w:tabs>
        <w:spacing w:before="120" w:line="240" w:lineRule="exact"/>
        <w:ind w:left="720"/>
        <w:jc w:val="both"/>
        <w:rPr>
          <w:rFonts w:ascii="Times New Roman" w:hAnsi="Times New Roman" w:cs="Times New Roman"/>
        </w:rPr>
      </w:pPr>
      <w:r w:rsidRPr="00750238">
        <w:rPr>
          <w:rFonts w:ascii="Times New Roman" w:hAnsi="Times New Roman" w:cs="Times New Roman"/>
        </w:rPr>
        <w:t xml:space="preserve">The lead applicant is fully aware of the obligation to inform without delay the contracting authority to which this application is submitted if the same application for funding made </w:t>
      </w:r>
      <w:r w:rsidRPr="00750238">
        <w:rPr>
          <w:rFonts w:ascii="Times New Roman" w:hAnsi="Times New Roman" w:cs="Times New Roman"/>
        </w:rPr>
        <w:lastRenderedPageBreak/>
        <w:t>to other European Commission departments or European Union institutions has been approved by them after the submission of this grant application.</w:t>
      </w:r>
    </w:p>
    <w:p w14:paraId="34432A73" w14:textId="02E16034" w:rsidR="00750238" w:rsidRPr="00750238" w:rsidRDefault="00750238" w:rsidP="007727D6">
      <w:pPr>
        <w:tabs>
          <w:tab w:val="left" w:pos="-284"/>
          <w:tab w:val="left" w:pos="284"/>
        </w:tabs>
        <w:spacing w:before="120" w:line="240" w:lineRule="exact"/>
        <w:ind w:left="720"/>
        <w:jc w:val="both"/>
        <w:rPr>
          <w:rFonts w:ascii="Times New Roman" w:hAnsi="Times New Roman" w:cs="Times New Roman"/>
        </w:rPr>
      </w:pPr>
      <w:r w:rsidRPr="00750238">
        <w:rPr>
          <w:rFonts w:ascii="Times New Roman" w:hAnsi="Times New Roman" w:cs="Times New Roman"/>
          <w:b/>
          <w:bCs/>
        </w:rPr>
        <w:t>IF ANY OF THE ABOVE REQUIREMENTS IS NOT SATISFIED, PLEASE INDICATE IN ANNEX TO THIS DECLARATON WHICH AND THE NAME OF THE CONCERNED PERSON WITH A BRIEF EXPLANATION</w:t>
      </w:r>
      <w:r w:rsidRPr="00750238">
        <w:rPr>
          <w:rFonts w:ascii="Times New Roman" w:hAnsi="Times New Roman" w:cs="Times New Roman"/>
        </w:rPr>
        <w:t>.</w:t>
      </w:r>
    </w:p>
    <w:p w14:paraId="0FC04111" w14:textId="77777777" w:rsidR="00750238" w:rsidRPr="00750238" w:rsidRDefault="00750238" w:rsidP="00750238">
      <w:pPr>
        <w:tabs>
          <w:tab w:val="left" w:pos="-284"/>
        </w:tabs>
        <w:spacing w:before="120" w:line="240" w:lineRule="exact"/>
        <w:jc w:val="both"/>
        <w:rPr>
          <w:rFonts w:ascii="Times New Roman" w:hAnsi="Times New Roman" w:cs="Times New Roman"/>
        </w:rPr>
      </w:pPr>
      <w:r w:rsidRPr="00750238">
        <w:rPr>
          <w:rFonts w:ascii="Times New Roman" w:hAnsi="Times New Roman" w:cs="Times New Roman"/>
        </w:rPr>
        <w:t xml:space="preserve">We acknowledge that if we participate despite being in any of the situations listed in Section 2.4. of the practical guide or if the declarations or information provided prove to be false we may be subject to rejection from this procedure and to exclusion decisions and/or financial penalties up to 10 % of the total estimated value of the grant being awarded and that this information may be published on the Commission website in accordance with the Financial Regulation in force. We are aware that, for the purposes of safeguarding the </w:t>
      </w:r>
      <w:r w:rsidRPr="00750238">
        <w:rPr>
          <w:rFonts w:ascii="Times New Roman" w:hAnsi="Times New Roman" w:cs="Times New Roman"/>
          <w:noProof/>
        </w:rPr>
        <w:t>EU’s</w:t>
      </w:r>
      <w:r w:rsidRPr="00750238">
        <w:rPr>
          <w:rFonts w:ascii="Times New Roman" w:hAnsi="Times New Roman" w:cs="Times New Roman"/>
        </w:rPr>
        <w:t xml:space="preserve"> financial interests, our personal data may be transferred to internal audit services, </w:t>
      </w:r>
      <w:r w:rsidRPr="00750238">
        <w:rPr>
          <w:rFonts w:ascii="Times New Roman" w:hAnsi="Times New Roman" w:cs="Times New Roman"/>
          <w:noProof/>
        </w:rPr>
        <w:t xml:space="preserve">to the early detection and exclusion system, </w:t>
      </w:r>
      <w:r w:rsidRPr="00750238">
        <w:rPr>
          <w:rFonts w:ascii="Times New Roman" w:hAnsi="Times New Roman" w:cs="Times New Roman"/>
        </w:rPr>
        <w:t>to the European Court of Auditors, to the European Public Prosecutor’s Office or to the European Anti-Fraud Office.</w:t>
      </w:r>
    </w:p>
    <w:p w14:paraId="5D8CE0FF" w14:textId="77777777" w:rsidR="00750238" w:rsidRPr="00750238" w:rsidRDefault="00750238" w:rsidP="00750238">
      <w:pPr>
        <w:tabs>
          <w:tab w:val="left" w:pos="-284"/>
        </w:tabs>
        <w:spacing w:before="120" w:line="240" w:lineRule="exact"/>
        <w:rPr>
          <w:rFonts w:ascii="Times New Roman" w:hAnsi="Times New Roman" w:cs="Times New Roman"/>
        </w:rPr>
      </w:pPr>
    </w:p>
    <w:p w14:paraId="00A07CD8" w14:textId="77777777" w:rsidR="00750238" w:rsidRPr="00750238" w:rsidRDefault="00750238" w:rsidP="00750238">
      <w:pPr>
        <w:tabs>
          <w:tab w:val="left" w:pos="-284"/>
        </w:tabs>
        <w:spacing w:before="120" w:line="240" w:lineRule="exact"/>
        <w:rPr>
          <w:rFonts w:ascii="Times New Roman" w:hAnsi="Times New Roman" w:cs="Times New Roman"/>
        </w:rPr>
      </w:pPr>
      <w:r w:rsidRPr="00750238">
        <w:rPr>
          <w:rFonts w:ascii="Times New Roman" w:hAnsi="Times New Roman" w:cs="Times New Roman"/>
        </w:rPr>
        <w:t>Signed on behalf of the lead applicant</w:t>
      </w:r>
    </w:p>
    <w:p w14:paraId="27E214A8" w14:textId="77777777" w:rsidR="00750238" w:rsidRPr="00750238" w:rsidRDefault="00750238" w:rsidP="00750238">
      <w:pPr>
        <w:tabs>
          <w:tab w:val="left" w:pos="-284"/>
        </w:tabs>
        <w:spacing w:before="120" w:line="240" w:lineRule="exact"/>
        <w:rPr>
          <w:rFonts w:ascii="Times New Roman" w:hAnsi="Times New Roman" w:cs="Times New Roman"/>
        </w:rPr>
      </w:pP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750238" w:rsidRPr="00750238" w14:paraId="34354455" w14:textId="77777777" w:rsidTr="001A3D68">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73F2EA0" w14:textId="77777777"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Name</w:t>
            </w:r>
          </w:p>
        </w:tc>
        <w:tc>
          <w:tcPr>
            <w:tcW w:w="5103" w:type="dxa"/>
            <w:tcBorders>
              <w:top w:val="single" w:sz="6" w:space="0" w:color="000000"/>
              <w:left w:val="single" w:sz="6" w:space="0" w:color="000000"/>
              <w:bottom w:val="single" w:sz="6" w:space="0" w:color="000000"/>
              <w:right w:val="single" w:sz="6" w:space="0" w:color="000000"/>
            </w:tcBorders>
          </w:tcPr>
          <w:p w14:paraId="3DEC7AF1" w14:textId="77777777" w:rsidR="00750238" w:rsidRPr="00750238" w:rsidRDefault="00750238" w:rsidP="001A3D68">
            <w:pPr>
              <w:spacing w:before="120"/>
              <w:rPr>
                <w:rFonts w:ascii="Times New Roman" w:hAnsi="Times New Roman" w:cs="Times New Roman"/>
                <w:b/>
                <w:color w:val="000000"/>
              </w:rPr>
            </w:pPr>
          </w:p>
        </w:tc>
      </w:tr>
      <w:tr w:rsidR="00750238" w:rsidRPr="00750238" w14:paraId="54376FFF" w14:textId="77777777" w:rsidTr="001A3D6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7A8B4BB0" w14:textId="7FA2584D"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Signature</w:t>
            </w:r>
            <w:r w:rsidR="00DC2C23">
              <w:rPr>
                <w:rFonts w:ascii="Times New Roman" w:hAnsi="Times New Roman" w:cs="Times New Roman"/>
                <w:b/>
                <w:color w:val="000000"/>
              </w:rPr>
              <w:t xml:space="preserve"> + Stamp</w:t>
            </w:r>
          </w:p>
        </w:tc>
        <w:tc>
          <w:tcPr>
            <w:tcW w:w="5103" w:type="dxa"/>
            <w:tcBorders>
              <w:top w:val="single" w:sz="6" w:space="0" w:color="000000"/>
              <w:left w:val="single" w:sz="6" w:space="0" w:color="000000"/>
              <w:bottom w:val="single" w:sz="6" w:space="0" w:color="000000"/>
              <w:right w:val="single" w:sz="6" w:space="0" w:color="000000"/>
            </w:tcBorders>
          </w:tcPr>
          <w:p w14:paraId="4CE3A4D5" w14:textId="77777777" w:rsidR="00750238" w:rsidRPr="00750238" w:rsidRDefault="00750238" w:rsidP="001A3D68">
            <w:pPr>
              <w:spacing w:before="120"/>
              <w:rPr>
                <w:rFonts w:ascii="Times New Roman" w:hAnsi="Times New Roman" w:cs="Times New Roman"/>
                <w:b/>
                <w:color w:val="000000"/>
              </w:rPr>
            </w:pPr>
          </w:p>
        </w:tc>
      </w:tr>
      <w:tr w:rsidR="00750238" w:rsidRPr="00750238" w14:paraId="4CBCF769" w14:textId="77777777" w:rsidTr="001A3D68">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6DD063B3" w14:textId="77777777"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Position</w:t>
            </w:r>
          </w:p>
        </w:tc>
        <w:tc>
          <w:tcPr>
            <w:tcW w:w="5103" w:type="dxa"/>
            <w:tcBorders>
              <w:top w:val="single" w:sz="6" w:space="0" w:color="000000"/>
              <w:left w:val="single" w:sz="6" w:space="0" w:color="000000"/>
              <w:bottom w:val="single" w:sz="6" w:space="0" w:color="000000"/>
              <w:right w:val="single" w:sz="6" w:space="0" w:color="000000"/>
            </w:tcBorders>
          </w:tcPr>
          <w:p w14:paraId="6E8DB09A" w14:textId="77777777" w:rsidR="00750238" w:rsidRPr="00750238" w:rsidRDefault="00750238" w:rsidP="001A3D68">
            <w:pPr>
              <w:spacing w:before="120"/>
              <w:rPr>
                <w:rFonts w:ascii="Times New Roman" w:hAnsi="Times New Roman" w:cs="Times New Roman"/>
                <w:b/>
                <w:color w:val="000000"/>
              </w:rPr>
            </w:pPr>
          </w:p>
        </w:tc>
      </w:tr>
      <w:tr w:rsidR="00750238" w:rsidRPr="00750238" w14:paraId="720727C3" w14:textId="77777777" w:rsidTr="001A3D68">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086C4D8A" w14:textId="77777777" w:rsidR="00750238" w:rsidRPr="00750238" w:rsidRDefault="00750238" w:rsidP="001A3D68">
            <w:pPr>
              <w:spacing w:before="120"/>
              <w:rPr>
                <w:rFonts w:ascii="Times New Roman" w:hAnsi="Times New Roman" w:cs="Times New Roman"/>
                <w:b/>
                <w:color w:val="000000"/>
              </w:rPr>
            </w:pPr>
            <w:r w:rsidRPr="00750238">
              <w:rPr>
                <w:rFonts w:ascii="Times New Roman" w:hAnsi="Times New Roman" w:cs="Times New Roman"/>
                <w:b/>
                <w:color w:val="000000"/>
              </w:rPr>
              <w:t>Date</w:t>
            </w:r>
          </w:p>
        </w:tc>
        <w:tc>
          <w:tcPr>
            <w:tcW w:w="5103" w:type="dxa"/>
            <w:tcBorders>
              <w:top w:val="single" w:sz="6" w:space="0" w:color="000000"/>
              <w:left w:val="single" w:sz="6" w:space="0" w:color="000000"/>
              <w:bottom w:val="single" w:sz="6" w:space="0" w:color="000000"/>
              <w:right w:val="single" w:sz="6" w:space="0" w:color="000000"/>
            </w:tcBorders>
          </w:tcPr>
          <w:p w14:paraId="3DE76B2B" w14:textId="77777777" w:rsidR="00750238" w:rsidRPr="00750238" w:rsidRDefault="00750238" w:rsidP="001A3D68">
            <w:pPr>
              <w:spacing w:before="120"/>
              <w:rPr>
                <w:rFonts w:ascii="Times New Roman" w:hAnsi="Times New Roman" w:cs="Times New Roman"/>
                <w:b/>
                <w:color w:val="000000"/>
              </w:rPr>
            </w:pPr>
          </w:p>
        </w:tc>
      </w:tr>
    </w:tbl>
    <w:p w14:paraId="104B28D2" w14:textId="77777777" w:rsidR="00750238" w:rsidRPr="00750238" w:rsidRDefault="00750238">
      <w:pPr>
        <w:rPr>
          <w:rFonts w:ascii="Times New Roman" w:hAnsi="Times New Roman" w:cs="Times New Roman"/>
          <w:b/>
          <w:bCs/>
          <w:sz w:val="26"/>
          <w:szCs w:val="26"/>
        </w:rPr>
      </w:pPr>
      <w:r w:rsidRPr="00750238">
        <w:rPr>
          <w:rFonts w:ascii="Times New Roman" w:hAnsi="Times New Roman" w:cs="Times New Roman"/>
          <w:b/>
          <w:bCs/>
          <w:sz w:val="26"/>
          <w:szCs w:val="26"/>
        </w:rPr>
        <w:br w:type="page"/>
      </w:r>
    </w:p>
    <w:p w14:paraId="6C8CEB1E" w14:textId="5BDEE02E" w:rsidR="00015805" w:rsidRPr="00015805" w:rsidRDefault="00015805" w:rsidP="00015805">
      <w:pPr>
        <w:rPr>
          <w:rFonts w:ascii="Times New Roman" w:hAnsi="Times New Roman" w:cs="Times New Roman"/>
          <w:b/>
          <w:bCs/>
          <w:sz w:val="26"/>
          <w:szCs w:val="26"/>
        </w:rPr>
      </w:pPr>
      <w:r w:rsidRPr="00015805">
        <w:rPr>
          <w:rFonts w:ascii="Times New Roman" w:hAnsi="Times New Roman" w:cs="Times New Roman"/>
          <w:b/>
          <w:bCs/>
          <w:sz w:val="26"/>
          <w:szCs w:val="26"/>
        </w:rPr>
        <w:lastRenderedPageBreak/>
        <w:t>Mandate (for co-applicant(s))</w:t>
      </w:r>
    </w:p>
    <w:bookmarkEnd w:id="2"/>
    <w:p w14:paraId="7524DAA7" w14:textId="77777777" w:rsidR="00015805" w:rsidRPr="00015805" w:rsidRDefault="00015805" w:rsidP="00015805">
      <w:pPr>
        <w:pStyle w:val="ListParagraph"/>
        <w:ind w:left="1134" w:hanging="1134"/>
        <w:rPr>
          <w:rFonts w:ascii="Times New Roman" w:hAnsi="Times New Roman" w:cs="Times New Roman"/>
          <w:b/>
        </w:rPr>
      </w:pPr>
      <w:r w:rsidRPr="00015805">
        <w:rPr>
          <w:rFonts w:ascii="Times New Roman" w:hAnsi="Times New Roman" w:cs="Times New Roman"/>
          <w:b/>
        </w:rPr>
        <w:t xml:space="preserve">Important: This application form must be accompanied by a </w:t>
      </w:r>
      <w:r w:rsidRPr="00015805">
        <w:rPr>
          <w:rFonts w:ascii="Times New Roman" w:hAnsi="Times New Roman" w:cs="Times New Roman"/>
          <w:b/>
          <w:u w:val="single"/>
        </w:rPr>
        <w:t>signed and dated</w:t>
      </w:r>
      <w:r w:rsidRPr="00015805">
        <w:rPr>
          <w:rFonts w:ascii="Times New Roman" w:hAnsi="Times New Roman" w:cs="Times New Roman"/>
          <w:b/>
        </w:rPr>
        <w:t xml:space="preserve"> mandate from </w:t>
      </w:r>
      <w:r w:rsidRPr="00015805">
        <w:rPr>
          <w:rFonts w:ascii="Times New Roman" w:hAnsi="Times New Roman" w:cs="Times New Roman"/>
          <w:b/>
          <w:u w:val="single"/>
        </w:rPr>
        <w:t>each co-applicant</w:t>
      </w:r>
      <w:r w:rsidRPr="00015805">
        <w:rPr>
          <w:rFonts w:ascii="Times New Roman" w:hAnsi="Times New Roman" w:cs="Times New Roman"/>
          <w:b/>
        </w:rPr>
        <w:t>, in accordance with the template provided below.</w:t>
      </w:r>
    </w:p>
    <w:p w14:paraId="21E52325" w14:textId="4C0EB05A" w:rsidR="00015805" w:rsidRPr="00015805" w:rsidRDefault="00015805" w:rsidP="00015805">
      <w:pPr>
        <w:spacing w:before="120"/>
        <w:jc w:val="both"/>
        <w:rPr>
          <w:rFonts w:ascii="Times New Roman" w:hAnsi="Times New Roman" w:cs="Times New Roman"/>
        </w:rPr>
      </w:pPr>
      <w:r w:rsidRPr="00015805">
        <w:rPr>
          <w:rFonts w:ascii="Times New Roman" w:hAnsi="Times New Roman" w:cs="Times New Roman"/>
        </w:rPr>
        <w:t xml:space="preserve">The co-applicant </w:t>
      </w:r>
      <w:proofErr w:type="spellStart"/>
      <w:r w:rsidRPr="00015805">
        <w:rPr>
          <w:rFonts w:ascii="Times New Roman" w:hAnsi="Times New Roman" w:cs="Times New Roman"/>
        </w:rPr>
        <w:t>authorise</w:t>
      </w:r>
      <w:proofErr w:type="spellEnd"/>
      <w:r w:rsidRPr="00015805">
        <w:rPr>
          <w:rFonts w:ascii="Times New Roman" w:hAnsi="Times New Roman" w:cs="Times New Roman"/>
        </w:rPr>
        <w:t xml:space="preserve"> the lead applicant &lt;</w:t>
      </w:r>
      <w:r w:rsidRPr="00015805">
        <w:rPr>
          <w:rFonts w:ascii="Times New Roman" w:hAnsi="Times New Roman" w:cs="Times New Roman"/>
          <w:highlight w:val="yellow"/>
        </w:rPr>
        <w:t xml:space="preserve">indicate the name of the </w:t>
      </w:r>
      <w:proofErr w:type="spellStart"/>
      <w:r w:rsidRPr="00015805">
        <w:rPr>
          <w:rFonts w:ascii="Times New Roman" w:hAnsi="Times New Roman" w:cs="Times New Roman"/>
          <w:highlight w:val="yellow"/>
        </w:rPr>
        <w:t>organisation</w:t>
      </w:r>
      <w:proofErr w:type="spellEnd"/>
      <w:r w:rsidRPr="00015805">
        <w:rPr>
          <w:rFonts w:ascii="Times New Roman" w:hAnsi="Times New Roman" w:cs="Times New Roman"/>
        </w:rPr>
        <w:t>&gt; to submit on their behalf the present application form and to sign on their behalf the standard grant contract (or a Contribution Agreement, where applicable) with &lt;</w:t>
      </w:r>
      <w:r w:rsidRPr="00015805">
        <w:rPr>
          <w:rFonts w:ascii="Times New Roman" w:hAnsi="Times New Roman" w:cs="Times New Roman"/>
          <w:highlight w:val="yellow"/>
        </w:rPr>
        <w:t>indicate the name of the contracting authority</w:t>
      </w:r>
      <w:r w:rsidRPr="00015805">
        <w:rPr>
          <w:rFonts w:ascii="Times New Roman" w:hAnsi="Times New Roman" w:cs="Times New Roman"/>
        </w:rPr>
        <w:t>&gt; (‘contracting authority’), as well as, to represent the co-applicant in all matters concerning this grant contract.</w:t>
      </w:r>
    </w:p>
    <w:p w14:paraId="6E81FA43" w14:textId="77777777" w:rsidR="00015805" w:rsidRPr="00015805" w:rsidRDefault="00015805" w:rsidP="00015805">
      <w:pPr>
        <w:spacing w:before="120"/>
        <w:jc w:val="both"/>
        <w:rPr>
          <w:rFonts w:ascii="Times New Roman" w:hAnsi="Times New Roman" w:cs="Times New Roman"/>
        </w:rPr>
      </w:pPr>
      <w:r w:rsidRPr="00015805">
        <w:rPr>
          <w:rFonts w:ascii="Times New Roman" w:hAnsi="Times New Roman" w:cs="Times New Roman"/>
        </w:rPr>
        <w:t>I have read and approved the contents of the proposal submitted to the contracting authority. I undertake to comply with the principles of good partnership practice.</w:t>
      </w:r>
    </w:p>
    <w:p w14:paraId="0B6AC28C" w14:textId="77777777" w:rsidR="00015805" w:rsidRPr="00015805" w:rsidRDefault="00015805" w:rsidP="00015805">
      <w:pPr>
        <w:spacing w:before="120"/>
        <w:jc w:val="both"/>
        <w:rPr>
          <w:rFonts w:ascii="Times New Roman" w:hAnsi="Times New Roman" w:cs="Times New Roman"/>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3"/>
        <w:gridCol w:w="6633"/>
      </w:tblGrid>
      <w:tr w:rsidR="00DC2C23" w:rsidRPr="00015805" w14:paraId="5DB06BF4" w14:textId="77777777" w:rsidTr="00DC2C23">
        <w:tc>
          <w:tcPr>
            <w:tcW w:w="2653" w:type="dxa"/>
            <w:shd w:val="clear" w:color="auto" w:fill="E6E6E6"/>
          </w:tcPr>
          <w:p w14:paraId="19B61F0C" w14:textId="77777777"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Name:</w:t>
            </w:r>
          </w:p>
        </w:tc>
        <w:tc>
          <w:tcPr>
            <w:tcW w:w="6633" w:type="dxa"/>
          </w:tcPr>
          <w:p w14:paraId="7AD1CCF2" w14:textId="77777777" w:rsidR="00015805" w:rsidRPr="00015805" w:rsidRDefault="00015805" w:rsidP="001A3D68">
            <w:pPr>
              <w:spacing w:before="120"/>
              <w:jc w:val="both"/>
              <w:rPr>
                <w:rFonts w:ascii="Times New Roman" w:hAnsi="Times New Roman" w:cs="Times New Roman"/>
              </w:rPr>
            </w:pPr>
          </w:p>
        </w:tc>
      </w:tr>
      <w:tr w:rsidR="00DC2C23" w:rsidRPr="00015805" w14:paraId="0DD0761E" w14:textId="77777777" w:rsidTr="00DC2C23">
        <w:tc>
          <w:tcPr>
            <w:tcW w:w="2653" w:type="dxa"/>
            <w:shd w:val="clear" w:color="auto" w:fill="E6E6E6"/>
          </w:tcPr>
          <w:p w14:paraId="542A5C36" w14:textId="77777777" w:rsidR="00015805" w:rsidRPr="00DC2C23" w:rsidRDefault="00015805" w:rsidP="001A3D68">
            <w:pPr>
              <w:spacing w:before="120"/>
              <w:jc w:val="both"/>
              <w:rPr>
                <w:rFonts w:ascii="Times New Roman" w:hAnsi="Times New Roman" w:cs="Times New Roman"/>
                <w:b/>
              </w:rPr>
            </w:pPr>
            <w:proofErr w:type="spellStart"/>
            <w:r w:rsidRPr="00DC2C23">
              <w:rPr>
                <w:rFonts w:ascii="Times New Roman" w:hAnsi="Times New Roman" w:cs="Times New Roman"/>
                <w:b/>
              </w:rPr>
              <w:t>Organisation</w:t>
            </w:r>
            <w:proofErr w:type="spellEnd"/>
            <w:r w:rsidRPr="00DC2C23">
              <w:rPr>
                <w:rFonts w:ascii="Times New Roman" w:hAnsi="Times New Roman" w:cs="Times New Roman"/>
                <w:b/>
              </w:rPr>
              <w:t>:</w:t>
            </w:r>
          </w:p>
        </w:tc>
        <w:tc>
          <w:tcPr>
            <w:tcW w:w="6633" w:type="dxa"/>
          </w:tcPr>
          <w:p w14:paraId="78206505" w14:textId="77777777" w:rsidR="00015805" w:rsidRPr="00015805" w:rsidRDefault="00015805" w:rsidP="001A3D68">
            <w:pPr>
              <w:spacing w:before="120"/>
              <w:jc w:val="both"/>
              <w:rPr>
                <w:rFonts w:ascii="Times New Roman" w:hAnsi="Times New Roman" w:cs="Times New Roman"/>
              </w:rPr>
            </w:pPr>
          </w:p>
        </w:tc>
      </w:tr>
      <w:tr w:rsidR="00DC2C23" w:rsidRPr="00015805" w14:paraId="25361061" w14:textId="77777777" w:rsidTr="00DC2C23">
        <w:tc>
          <w:tcPr>
            <w:tcW w:w="2653" w:type="dxa"/>
            <w:shd w:val="clear" w:color="auto" w:fill="E6E6E6"/>
          </w:tcPr>
          <w:p w14:paraId="115015C6" w14:textId="77777777"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Position:</w:t>
            </w:r>
          </w:p>
        </w:tc>
        <w:tc>
          <w:tcPr>
            <w:tcW w:w="6633" w:type="dxa"/>
          </w:tcPr>
          <w:p w14:paraId="485FFB3C" w14:textId="77777777" w:rsidR="00015805" w:rsidRPr="00015805" w:rsidRDefault="00015805" w:rsidP="001A3D68">
            <w:pPr>
              <w:spacing w:before="120"/>
              <w:jc w:val="both"/>
              <w:rPr>
                <w:rFonts w:ascii="Times New Roman" w:hAnsi="Times New Roman" w:cs="Times New Roman"/>
              </w:rPr>
            </w:pPr>
          </w:p>
        </w:tc>
      </w:tr>
      <w:tr w:rsidR="00DC2C23" w:rsidRPr="00015805" w14:paraId="0E846F26" w14:textId="77777777" w:rsidTr="00DC2C23">
        <w:tc>
          <w:tcPr>
            <w:tcW w:w="2653" w:type="dxa"/>
            <w:shd w:val="clear" w:color="auto" w:fill="E6E6E6"/>
          </w:tcPr>
          <w:p w14:paraId="261F1C14" w14:textId="4EEC010F"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Signature</w:t>
            </w:r>
            <w:r w:rsidR="00DC2C23" w:rsidRPr="00DC2C23">
              <w:rPr>
                <w:rFonts w:ascii="Times New Roman" w:hAnsi="Times New Roman" w:cs="Times New Roman"/>
                <w:b/>
              </w:rPr>
              <w:t xml:space="preserve"> + Stamp</w:t>
            </w:r>
          </w:p>
        </w:tc>
        <w:tc>
          <w:tcPr>
            <w:tcW w:w="6633" w:type="dxa"/>
          </w:tcPr>
          <w:p w14:paraId="1284DFA5" w14:textId="77777777" w:rsidR="00015805" w:rsidRPr="00015805" w:rsidRDefault="00015805" w:rsidP="001A3D68">
            <w:pPr>
              <w:spacing w:before="120"/>
              <w:jc w:val="both"/>
              <w:rPr>
                <w:rFonts w:ascii="Times New Roman" w:hAnsi="Times New Roman" w:cs="Times New Roman"/>
              </w:rPr>
            </w:pPr>
          </w:p>
        </w:tc>
      </w:tr>
      <w:tr w:rsidR="00DC2C23" w:rsidRPr="00015805" w14:paraId="0AB6B23F" w14:textId="77777777" w:rsidTr="00DC2C23">
        <w:tc>
          <w:tcPr>
            <w:tcW w:w="2653" w:type="dxa"/>
            <w:shd w:val="clear" w:color="auto" w:fill="E6E6E6"/>
          </w:tcPr>
          <w:p w14:paraId="09A8ACBF" w14:textId="77777777" w:rsidR="00015805" w:rsidRPr="00DC2C23" w:rsidRDefault="00015805" w:rsidP="001A3D68">
            <w:pPr>
              <w:spacing w:before="120"/>
              <w:jc w:val="both"/>
              <w:rPr>
                <w:rFonts w:ascii="Times New Roman" w:hAnsi="Times New Roman" w:cs="Times New Roman"/>
                <w:b/>
              </w:rPr>
            </w:pPr>
            <w:r w:rsidRPr="00DC2C23">
              <w:rPr>
                <w:rFonts w:ascii="Times New Roman" w:hAnsi="Times New Roman" w:cs="Times New Roman"/>
                <w:b/>
              </w:rPr>
              <w:t>Date and place:</w:t>
            </w:r>
          </w:p>
        </w:tc>
        <w:tc>
          <w:tcPr>
            <w:tcW w:w="6633" w:type="dxa"/>
          </w:tcPr>
          <w:p w14:paraId="26F7C7BF" w14:textId="77777777" w:rsidR="00015805" w:rsidRPr="00015805" w:rsidRDefault="00015805" w:rsidP="001A3D68">
            <w:pPr>
              <w:spacing w:before="120"/>
              <w:jc w:val="both"/>
              <w:rPr>
                <w:rFonts w:ascii="Times New Roman" w:hAnsi="Times New Roman" w:cs="Times New Roman"/>
              </w:rPr>
            </w:pPr>
          </w:p>
        </w:tc>
      </w:tr>
    </w:tbl>
    <w:p w14:paraId="1DE0D5C8" w14:textId="77777777" w:rsidR="00015805" w:rsidRPr="00015805" w:rsidRDefault="00015805" w:rsidP="00015805">
      <w:pPr>
        <w:rPr>
          <w:rFonts w:ascii="Times New Roman" w:hAnsi="Times New Roman" w:cs="Times New Roman"/>
        </w:rPr>
      </w:pPr>
    </w:p>
    <w:p w14:paraId="3E15FCB8" w14:textId="77777777" w:rsidR="00E506C9" w:rsidRPr="00015805" w:rsidRDefault="00E506C9" w:rsidP="00CD6A43">
      <w:pPr>
        <w:rPr>
          <w:rFonts w:ascii="Times New Roman" w:hAnsi="Times New Roman" w:cs="Times New Roman"/>
        </w:rPr>
      </w:pPr>
    </w:p>
    <w:sectPr w:rsidR="00E506C9" w:rsidRPr="00015805" w:rsidSect="00DC2C23">
      <w:headerReference w:type="default" r:id="rId8"/>
      <w:footerReference w:type="even" r:id="rId9"/>
      <w:footerReference w:type="default" r:id="rId10"/>
      <w:head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E08AA" w14:textId="77777777" w:rsidR="007408B7" w:rsidRDefault="007408B7" w:rsidP="00796355">
      <w:pPr>
        <w:spacing w:after="0" w:line="240" w:lineRule="auto"/>
      </w:pPr>
      <w:r>
        <w:separator/>
      </w:r>
    </w:p>
  </w:endnote>
  <w:endnote w:type="continuationSeparator" w:id="0">
    <w:p w14:paraId="60B844E7" w14:textId="77777777" w:rsidR="007408B7" w:rsidRDefault="007408B7" w:rsidP="00796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charset w:val="80"/>
    <w:family w:val="swiss"/>
    <w:pitch w:val="fixed"/>
    <w:sig w:usb0="E00002FF" w:usb1="6AC7FDFB" w:usb2="08000012" w:usb3="00000000" w:csb0="0002009F" w:csb1="00000000"/>
  </w:font>
  <w:font w:name="Courier">
    <w:panose1 w:val="00000000000000000000"/>
    <w:charset w:val="4D"/>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2E923" w14:textId="77777777" w:rsidR="00796355" w:rsidRDefault="00796355" w:rsidP="001774C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A0B6D5" w14:textId="77777777" w:rsidR="00796355" w:rsidRDefault="00796355" w:rsidP="0079635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3DF5C" w14:textId="77777777" w:rsidR="00796355" w:rsidRPr="00796355" w:rsidRDefault="00796355" w:rsidP="001774C3">
    <w:pPr>
      <w:pStyle w:val="Footer"/>
      <w:framePr w:wrap="none" w:vAnchor="text" w:hAnchor="margin" w:xAlign="right" w:y="1"/>
      <w:rPr>
        <w:rStyle w:val="PageNumber"/>
        <w:rFonts w:ascii="Times New Roman" w:hAnsi="Times New Roman" w:cs="Times New Roman"/>
      </w:rPr>
    </w:pPr>
    <w:r w:rsidRPr="00796355">
      <w:rPr>
        <w:rStyle w:val="PageNumber"/>
        <w:rFonts w:ascii="Times New Roman" w:hAnsi="Times New Roman" w:cs="Times New Roman"/>
      </w:rPr>
      <w:fldChar w:fldCharType="begin"/>
    </w:r>
    <w:r w:rsidRPr="00796355">
      <w:rPr>
        <w:rStyle w:val="PageNumber"/>
        <w:rFonts w:ascii="Times New Roman" w:hAnsi="Times New Roman" w:cs="Times New Roman"/>
      </w:rPr>
      <w:instrText xml:space="preserve">PAGE  </w:instrText>
    </w:r>
    <w:r w:rsidRPr="00796355">
      <w:rPr>
        <w:rStyle w:val="PageNumber"/>
        <w:rFonts w:ascii="Times New Roman" w:hAnsi="Times New Roman" w:cs="Times New Roman"/>
      </w:rPr>
      <w:fldChar w:fldCharType="separate"/>
    </w:r>
    <w:r w:rsidR="00FB3B76">
      <w:rPr>
        <w:rStyle w:val="PageNumber"/>
        <w:rFonts w:ascii="Times New Roman" w:hAnsi="Times New Roman" w:cs="Times New Roman"/>
        <w:noProof/>
      </w:rPr>
      <w:t>8</w:t>
    </w:r>
    <w:r w:rsidRPr="00796355">
      <w:rPr>
        <w:rStyle w:val="PageNumber"/>
        <w:rFonts w:ascii="Times New Roman" w:hAnsi="Times New Roman" w:cs="Times New Roman"/>
      </w:rPr>
      <w:fldChar w:fldCharType="end"/>
    </w:r>
  </w:p>
  <w:p w14:paraId="2D71B906" w14:textId="77777777" w:rsidR="00796355" w:rsidRDefault="00796355" w:rsidP="0079635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29936" w14:textId="77777777" w:rsidR="007408B7" w:rsidRDefault="007408B7" w:rsidP="00796355">
      <w:pPr>
        <w:spacing w:after="0" w:line="240" w:lineRule="auto"/>
      </w:pPr>
      <w:r>
        <w:separator/>
      </w:r>
    </w:p>
  </w:footnote>
  <w:footnote w:type="continuationSeparator" w:id="0">
    <w:p w14:paraId="61149827" w14:textId="77777777" w:rsidR="007408B7" w:rsidRDefault="007408B7" w:rsidP="0079635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FE368" w14:textId="2B44D5E8" w:rsidR="00AE37D7" w:rsidRDefault="00AE37D7" w:rsidP="00AE37D7">
    <w:pPr>
      <w:pStyle w:val="Header"/>
      <w:tabs>
        <w:tab w:val="clear" w:pos="4680"/>
        <w:tab w:val="clear" w:pos="9360"/>
        <w:tab w:val="left" w:pos="1920"/>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B4772" w14:textId="3FB135DE" w:rsidR="00DC2C23" w:rsidRDefault="00DC2C23">
    <w:pPr>
      <w:pStyle w:val="Header"/>
    </w:pPr>
    <w:r>
      <w:rPr>
        <w:noProof/>
        <w:lang w:val="en-GB" w:eastAsia="en-GB"/>
      </w:rPr>
      <w:drawing>
        <wp:anchor distT="0" distB="0" distL="114300" distR="114300" simplePos="0" relativeHeight="251659264" behindDoc="0" locked="0" layoutInCell="1" allowOverlap="1" wp14:anchorId="0C6C66D5" wp14:editId="35B1C369">
          <wp:simplePos x="0" y="0"/>
          <wp:positionH relativeFrom="margin">
            <wp:posOffset>0</wp:posOffset>
          </wp:positionH>
          <wp:positionV relativeFrom="margin">
            <wp:posOffset>-295910</wp:posOffset>
          </wp:positionV>
          <wp:extent cx="5890260" cy="869315"/>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malist Eid Al fitr Documentary  Youtube Intro Film (Presentation)-3.png"/>
                  <pic:cNvPicPr/>
                </pic:nvPicPr>
                <pic:blipFill rotWithShape="1">
                  <a:blip r:embed="rId1">
                    <a:extLst>
                      <a:ext uri="{28A0092B-C50C-407E-A947-70E740481C1C}">
                        <a14:useLocalDpi xmlns:a14="http://schemas.microsoft.com/office/drawing/2010/main" val="0"/>
                      </a:ext>
                    </a:extLst>
                  </a:blip>
                  <a:srcRect l="7682" t="8433" r="7152" b="69208"/>
                  <a:stretch/>
                </pic:blipFill>
                <pic:spPr bwMode="auto">
                  <a:xfrm>
                    <a:off x="0" y="0"/>
                    <a:ext cx="5890260" cy="869315"/>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BB2222"/>
    <w:multiLevelType w:val="multilevel"/>
    <w:tmpl w:val="79D0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121582C"/>
    <w:multiLevelType w:val="multilevel"/>
    <w:tmpl w:val="C526B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3C0A18"/>
    <w:multiLevelType w:val="multilevel"/>
    <w:tmpl w:val="C836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771879"/>
    <w:multiLevelType w:val="multilevel"/>
    <w:tmpl w:val="0CEC292C"/>
    <w:lvl w:ilvl="0">
      <w:start w:val="1"/>
      <w:numFmt w:val="bullet"/>
      <w:pStyle w:val="ListBullet5"/>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34B2549"/>
    <w:multiLevelType w:val="multilevel"/>
    <w:tmpl w:val="5840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E36290"/>
    <w:multiLevelType w:val="multilevel"/>
    <w:tmpl w:val="D1CE7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B25E36"/>
    <w:multiLevelType w:val="multilevel"/>
    <w:tmpl w:val="2B688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F24FD6"/>
    <w:multiLevelType w:val="multilevel"/>
    <w:tmpl w:val="3A80B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C64DDF"/>
    <w:multiLevelType w:val="multilevel"/>
    <w:tmpl w:val="6520E2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4159B9"/>
    <w:multiLevelType w:val="multilevel"/>
    <w:tmpl w:val="D33C3BE4"/>
    <w:lvl w:ilvl="0">
      <w:start w:val="4"/>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9">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6"/>
  </w:num>
  <w:num w:numId="11">
    <w:abstractNumId w:val="15"/>
  </w:num>
  <w:num w:numId="12">
    <w:abstractNumId w:val="9"/>
  </w:num>
  <w:num w:numId="13">
    <w:abstractNumId w:val="17"/>
  </w:num>
  <w:num w:numId="14">
    <w:abstractNumId w:val="13"/>
  </w:num>
  <w:num w:numId="15">
    <w:abstractNumId w:val="14"/>
  </w:num>
  <w:num w:numId="16">
    <w:abstractNumId w:val="11"/>
  </w:num>
  <w:num w:numId="17">
    <w:abstractNumId w:val="10"/>
  </w:num>
  <w:num w:numId="18">
    <w:abstractNumId w:val="19"/>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15805"/>
    <w:rsid w:val="00034616"/>
    <w:rsid w:val="00035AED"/>
    <w:rsid w:val="00037B2F"/>
    <w:rsid w:val="0006063C"/>
    <w:rsid w:val="000A0DF9"/>
    <w:rsid w:val="000A6045"/>
    <w:rsid w:val="000C6B5D"/>
    <w:rsid w:val="000D431B"/>
    <w:rsid w:val="0015074B"/>
    <w:rsid w:val="001B0160"/>
    <w:rsid w:val="001E3A7C"/>
    <w:rsid w:val="00273D6F"/>
    <w:rsid w:val="002874C8"/>
    <w:rsid w:val="0029639D"/>
    <w:rsid w:val="002B7357"/>
    <w:rsid w:val="002F5668"/>
    <w:rsid w:val="00326F90"/>
    <w:rsid w:val="0035469A"/>
    <w:rsid w:val="00382E65"/>
    <w:rsid w:val="003B7F9A"/>
    <w:rsid w:val="003C5C42"/>
    <w:rsid w:val="0042081A"/>
    <w:rsid w:val="00461220"/>
    <w:rsid w:val="004741AE"/>
    <w:rsid w:val="0049460E"/>
    <w:rsid w:val="0055059D"/>
    <w:rsid w:val="00575D05"/>
    <w:rsid w:val="005B54F1"/>
    <w:rsid w:val="005E02BB"/>
    <w:rsid w:val="00661E87"/>
    <w:rsid w:val="0067540D"/>
    <w:rsid w:val="006B7BBB"/>
    <w:rsid w:val="006F5707"/>
    <w:rsid w:val="007408B7"/>
    <w:rsid w:val="00750238"/>
    <w:rsid w:val="00763F90"/>
    <w:rsid w:val="007727D6"/>
    <w:rsid w:val="00796355"/>
    <w:rsid w:val="00810763"/>
    <w:rsid w:val="00821BFC"/>
    <w:rsid w:val="00883257"/>
    <w:rsid w:val="008B4D6C"/>
    <w:rsid w:val="008F69E1"/>
    <w:rsid w:val="00915FB5"/>
    <w:rsid w:val="00944AA0"/>
    <w:rsid w:val="009A466F"/>
    <w:rsid w:val="009E50F5"/>
    <w:rsid w:val="009F7BE0"/>
    <w:rsid w:val="00A467BE"/>
    <w:rsid w:val="00AA1D8D"/>
    <w:rsid w:val="00AD51B5"/>
    <w:rsid w:val="00AE37D7"/>
    <w:rsid w:val="00B349F2"/>
    <w:rsid w:val="00B47730"/>
    <w:rsid w:val="00B95CB6"/>
    <w:rsid w:val="00BF0A9E"/>
    <w:rsid w:val="00C22C18"/>
    <w:rsid w:val="00C34EC6"/>
    <w:rsid w:val="00C71B2B"/>
    <w:rsid w:val="00C72723"/>
    <w:rsid w:val="00CA22F1"/>
    <w:rsid w:val="00CB0664"/>
    <w:rsid w:val="00CB0F4A"/>
    <w:rsid w:val="00CC4DEE"/>
    <w:rsid w:val="00CD6A43"/>
    <w:rsid w:val="00D0111B"/>
    <w:rsid w:val="00D447E6"/>
    <w:rsid w:val="00D6776A"/>
    <w:rsid w:val="00D921AB"/>
    <w:rsid w:val="00DC2C23"/>
    <w:rsid w:val="00E02D3B"/>
    <w:rsid w:val="00E45CE9"/>
    <w:rsid w:val="00E506C9"/>
    <w:rsid w:val="00E71117"/>
    <w:rsid w:val="00E734C3"/>
    <w:rsid w:val="00E742B1"/>
    <w:rsid w:val="00ED42A7"/>
    <w:rsid w:val="00F67B7B"/>
    <w:rsid w:val="00F72345"/>
    <w:rsid w:val="00FB3B7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D015A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CD6A43"/>
    <w:pPr>
      <w:spacing w:before="100" w:beforeAutospacing="1" w:after="100" w:afterAutospacing="1" w:line="240" w:lineRule="auto"/>
    </w:pPr>
    <w:rPr>
      <w:rFonts w:ascii="Times New Roman" w:hAnsi="Times New Roman" w:cs="Times New Roman"/>
      <w:sz w:val="24"/>
      <w:szCs w:val="24"/>
      <w:lang w:val="en-GB" w:eastAsia="en-GB"/>
    </w:rPr>
  </w:style>
  <w:style w:type="character" w:customStyle="1" w:styleId="apple-converted-space">
    <w:name w:val="apple-converted-space"/>
    <w:basedOn w:val="DefaultParagraphFont"/>
    <w:rsid w:val="00CD6A43"/>
  </w:style>
  <w:style w:type="character" w:styleId="PageNumber">
    <w:name w:val="page number"/>
    <w:basedOn w:val="DefaultParagraphFont"/>
    <w:uiPriority w:val="99"/>
    <w:semiHidden/>
    <w:unhideWhenUsed/>
    <w:rsid w:val="00796355"/>
  </w:style>
  <w:style w:type="character" w:styleId="Hyperlink">
    <w:name w:val="Hyperlink"/>
    <w:uiPriority w:val="99"/>
    <w:rsid w:val="00750238"/>
    <w:rPr>
      <w:color w:val="0000FF"/>
      <w:u w:val="single"/>
    </w:rPr>
  </w:style>
  <w:style w:type="paragraph" w:styleId="ListBullet5">
    <w:name w:val="List Bullet 5"/>
    <w:basedOn w:val="Normal"/>
    <w:autoRedefine/>
    <w:rsid w:val="009A466F"/>
    <w:pPr>
      <w:numPr>
        <w:numId w:val="19"/>
      </w:numPr>
      <w:spacing w:after="240" w:line="240" w:lineRule="auto"/>
    </w:pPr>
    <w:rPr>
      <w:rFonts w:ascii="Times New Roman" w:eastAsia="Times New Roman" w:hAnsi="Times New Roman" w:cs="Times New Roman"/>
      <w:sz w:val="24"/>
      <w:szCs w:val="24"/>
      <w:lang w:val="e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567397">
      <w:bodyDiv w:val="1"/>
      <w:marLeft w:val="0"/>
      <w:marRight w:val="0"/>
      <w:marTop w:val="0"/>
      <w:marBottom w:val="0"/>
      <w:divBdr>
        <w:top w:val="none" w:sz="0" w:space="0" w:color="auto"/>
        <w:left w:val="none" w:sz="0" w:space="0" w:color="auto"/>
        <w:bottom w:val="none" w:sz="0" w:space="0" w:color="auto"/>
        <w:right w:val="none" w:sz="0" w:space="0" w:color="auto"/>
      </w:divBdr>
    </w:div>
    <w:div w:id="540436052">
      <w:bodyDiv w:val="1"/>
      <w:marLeft w:val="0"/>
      <w:marRight w:val="0"/>
      <w:marTop w:val="0"/>
      <w:marBottom w:val="0"/>
      <w:divBdr>
        <w:top w:val="none" w:sz="0" w:space="0" w:color="auto"/>
        <w:left w:val="none" w:sz="0" w:space="0" w:color="auto"/>
        <w:bottom w:val="none" w:sz="0" w:space="0" w:color="auto"/>
        <w:right w:val="none" w:sz="0" w:space="0" w:color="auto"/>
      </w:divBdr>
    </w:div>
    <w:div w:id="608973377">
      <w:bodyDiv w:val="1"/>
      <w:marLeft w:val="0"/>
      <w:marRight w:val="0"/>
      <w:marTop w:val="0"/>
      <w:marBottom w:val="0"/>
      <w:divBdr>
        <w:top w:val="none" w:sz="0" w:space="0" w:color="auto"/>
        <w:left w:val="none" w:sz="0" w:space="0" w:color="auto"/>
        <w:bottom w:val="none" w:sz="0" w:space="0" w:color="auto"/>
        <w:right w:val="none" w:sz="0" w:space="0" w:color="auto"/>
      </w:divBdr>
    </w:div>
    <w:div w:id="625506590">
      <w:bodyDiv w:val="1"/>
      <w:marLeft w:val="0"/>
      <w:marRight w:val="0"/>
      <w:marTop w:val="0"/>
      <w:marBottom w:val="0"/>
      <w:divBdr>
        <w:top w:val="none" w:sz="0" w:space="0" w:color="auto"/>
        <w:left w:val="none" w:sz="0" w:space="0" w:color="auto"/>
        <w:bottom w:val="none" w:sz="0" w:space="0" w:color="auto"/>
        <w:right w:val="none" w:sz="0" w:space="0" w:color="auto"/>
      </w:divBdr>
    </w:div>
    <w:div w:id="926770559">
      <w:bodyDiv w:val="1"/>
      <w:marLeft w:val="0"/>
      <w:marRight w:val="0"/>
      <w:marTop w:val="0"/>
      <w:marBottom w:val="0"/>
      <w:divBdr>
        <w:top w:val="none" w:sz="0" w:space="0" w:color="auto"/>
        <w:left w:val="none" w:sz="0" w:space="0" w:color="auto"/>
        <w:bottom w:val="none" w:sz="0" w:space="0" w:color="auto"/>
        <w:right w:val="none" w:sz="0" w:space="0" w:color="auto"/>
      </w:divBdr>
      <w:divsChild>
        <w:div w:id="1539784244">
          <w:marLeft w:val="0"/>
          <w:marRight w:val="0"/>
          <w:marTop w:val="0"/>
          <w:marBottom w:val="0"/>
          <w:divBdr>
            <w:top w:val="none" w:sz="0" w:space="0" w:color="auto"/>
            <w:left w:val="none" w:sz="0" w:space="0" w:color="auto"/>
            <w:bottom w:val="none" w:sz="0" w:space="0" w:color="auto"/>
            <w:right w:val="none" w:sz="0" w:space="0" w:color="auto"/>
          </w:divBdr>
          <w:divsChild>
            <w:div w:id="1654986896">
              <w:marLeft w:val="0"/>
              <w:marRight w:val="0"/>
              <w:marTop w:val="0"/>
              <w:marBottom w:val="0"/>
              <w:divBdr>
                <w:top w:val="none" w:sz="0" w:space="0" w:color="auto"/>
                <w:left w:val="none" w:sz="0" w:space="0" w:color="auto"/>
                <w:bottom w:val="none" w:sz="0" w:space="0" w:color="auto"/>
                <w:right w:val="none" w:sz="0" w:space="0" w:color="auto"/>
              </w:divBdr>
            </w:div>
          </w:divsChild>
        </w:div>
        <w:div w:id="212354782">
          <w:marLeft w:val="0"/>
          <w:marRight w:val="0"/>
          <w:marTop w:val="0"/>
          <w:marBottom w:val="0"/>
          <w:divBdr>
            <w:top w:val="none" w:sz="0" w:space="0" w:color="auto"/>
            <w:left w:val="none" w:sz="0" w:space="0" w:color="auto"/>
            <w:bottom w:val="none" w:sz="0" w:space="0" w:color="auto"/>
            <w:right w:val="none" w:sz="0" w:space="0" w:color="auto"/>
          </w:divBdr>
          <w:divsChild>
            <w:div w:id="1915116247">
              <w:marLeft w:val="0"/>
              <w:marRight w:val="0"/>
              <w:marTop w:val="0"/>
              <w:marBottom w:val="0"/>
              <w:divBdr>
                <w:top w:val="none" w:sz="0" w:space="0" w:color="auto"/>
                <w:left w:val="none" w:sz="0" w:space="0" w:color="auto"/>
                <w:bottom w:val="none" w:sz="0" w:space="0" w:color="auto"/>
                <w:right w:val="none" w:sz="0" w:space="0" w:color="auto"/>
              </w:divBdr>
            </w:div>
          </w:divsChild>
        </w:div>
        <w:div w:id="1923493382">
          <w:marLeft w:val="0"/>
          <w:marRight w:val="0"/>
          <w:marTop w:val="0"/>
          <w:marBottom w:val="0"/>
          <w:divBdr>
            <w:top w:val="none" w:sz="0" w:space="0" w:color="auto"/>
            <w:left w:val="none" w:sz="0" w:space="0" w:color="auto"/>
            <w:bottom w:val="none" w:sz="0" w:space="0" w:color="auto"/>
            <w:right w:val="none" w:sz="0" w:space="0" w:color="auto"/>
          </w:divBdr>
          <w:divsChild>
            <w:div w:id="14019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DBED5-31C2-2140-998C-97875130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1535</Words>
  <Characters>8521</Characters>
  <Application>Microsoft Macintosh Word</Application>
  <DocSecurity>0</DocSecurity>
  <Lines>304</Lines>
  <Paragraphs>152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AC</cp:lastModifiedBy>
  <cp:revision>2</cp:revision>
  <dcterms:created xsi:type="dcterms:W3CDTF">2025-06-28T17:48:00Z</dcterms:created>
  <dcterms:modified xsi:type="dcterms:W3CDTF">2025-06-28T17:48:00Z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b4524f01-7189-4e77-a9dd-8bfc6827d518</vt:lpwstr>
  </property>
</Properties>
</file>